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电视专题片《持续发力 纵深推进》第四集《一体推进“三不腐”》</w:t>
      </w:r>
    </w:p>
    <w:p>
      <w:r>
        <w:t>来源网站: 宁夏纪检监察 (宁夏)</w:t>
      </w:r>
    </w:p>
    <w:p>
      <w:r>
        <w:t>原始链接: http://www.qhjc.gov.cn/detail_0A9223B033EB148E.html</w:t>
      </w:r>
    </w:p>
    <w:p>
      <w:r>
        <w:t>发布时间: 未知</w:t>
      </w:r>
    </w:p>
    <w:p>
      <w:r>
        <w:t>作者: 未知</w:t>
      </w:r>
    </w:p>
    <w:p>
      <w:r>
        <w:t>匹配关键字: 反腐败</w:t>
      </w:r>
    </w:p>
    <w:p>
      <w:r>
        <w:t>爬取时间: 2025-10-30 14:55:06</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电视专题片《持续发力纵深推进》第四集《一体推进“三不腐”》</w:t>
      </w:r>
    </w:p>
    <w:p>
      <w:r>
        <w:t>来源：中央纪委国家监委网站　发布时间：2024年1月10日</w:t>
      </w:r>
    </w:p>
    <w:p>
      <w:r>
        <w:t>电视专题片《持续发力 纵深推进》第四集《一体推进“三不腐”》——中央纪委国家监委网站 2024-01-10 09-31-47</w:t>
      </w:r>
    </w:p>
    <w:p>
      <w:r>
        <w:t>【解说词】腐败是危害党的生命力和战斗力的最大毒瘤，反腐败是最彻底的自我革命。新时代十年，我们党开展史无前例的反腐败斗争，坚持无禁区、全覆盖、零容忍，不敢腐、不能腐、不想腐一体推进，打虎、拍蝇、猎狐多管齐下，查处一大批腐败分子，消除党内严重政治隐患，反腐败斗争取得压倒性胜利并全面巩固，成功走出一条中国特色反腐败之路。但仍要清醒地意识到，只要存在腐败问题产生的土壤和条件，反腐败斗争就一刻不能停，必须永远吹冲锋号，以最彻底的自我革命精神反腐败，持续巩固来之不易的压倒性胜利。 　　【字幕：二十届中央纪委二次全会】 　　【解说词】习近平总书记在二十届中央纪委二次全会上的重要讲话中指出，深入推进反腐败斗争，总的方略就是不敢腐、不能腐、不想腐一体推进。要标本兼治、系统治理，坚持“全周期管理”，深化以案为鉴、以案促改、以案促治，使严厉惩治、规范权力、教育引导紧密结合、协调联动，不断取得更多制度性成果和更大治理效能。 　　【解说词】反腐败是系统工程，一体推进不敢腐、不能腐、不想腐深刻揭示了标本兼治、系统施治的反腐败基本规律。不敢腐、不能腐、不想腐是相互依存、相互促进的有机整体，不敢腐是前提，侧重惩处和震慑；不能腐是关键，侧重制度和监督；不想腐是根本，侧重教育和自律。一体推进“三不腐”形成办案、治理、监督、教育的完整闭环，实现对腐败问题的标本兼治。 　　汪信奇（中央纪委国家监委研究室二级巡视员）：一体推进“三不腐”蕴含着“惩、治、防”相联系、相结合的辩证统一关系，必须把各项措施有机融合、一体贯通，才能达到全方位、立体化、综合性的治理效果。特别是面对依然严峻复杂的反腐败形势，必须坚持严的基调不动摇，不敢腐、不能腐、不想腐同时发力、同向发力、综合发力，坚决打赢反腐败这场攻坚战、持久战。 　　【解说词】党的二十大以来，截至2023年11月，全国纪检监察机关立案67万件，其中立案中管干部86人、厅局级干部3533人、县处级干部2.8万人。各级纪检监察机关在保持零容忍强震慑不变的同时，坚持将一体推进“三不腐”贯穿在案件办理、日常监督等各项工作之中，不断取得更多的制度性成果和更大的治理效能。对足球领域不正之风和腐败问题的深度“起底”，就是一个典型的例子。 　　【解说词】2022年2月1日，随着中国国家男子足球队兵败越南，提前两轮宣告无缘卡塔尔世界杯，中国球迷的期望又一次以失望告终。足球被誉为“第一运动”，深受人们喜爱，发展和振兴中国足球是建设体育强国的必然要求，也是广大人民群众的期盼。然而，当中国众多体育项目蓬勃发展，男足水平却一路下滑，假赌黑丑闻频发，行业乱象丛生，与人民群众的期盼渐行渐远。中国足球到底怎么了？这是无数球迷多年在问的问题。从2022年底开始，中央纪委国家监委机关会同驻国家体育总局纪检监察组、湖北省纪委监委，采用“室组地”联合办案工作机制，彻查足球领域系列腐败案件，深挖背后的问题根源。 　　严维耀（中央纪委国家监委第二监督检查室主任）：足球领域出现了系统性、塌方式腐败，纪检监察机关重拳出击，不敢、不能、不想一体推进，惩治力度前所未有。 　　【解说词】2022年11月，中国国家男子足球队原主教练李铁被监察机关立案调查，足坛反腐由此拉开大幕。随后，中国足球协会陆续有十多名高层和中层干部接受审查调查，其中包括：国家体育总局原副局长、中国足协原党委书记杜兆才，中国足协原主席陈戌源。纪检监察机关还会同公安机关，调查数十名涉案人员，涵盖教练、球员、裁判、俱乐部高管、经纪人等方方面面。随着系列案件调查全面深入，足球领域存在的深层次问题逐渐呈现出来。 　　杜兆才（国家体育总局原副局长 中国足球协会原党委书记）：经常通过送钱送物来疏通办事，在这方面好像形成了一种有点像惯例似的。 　　陈戌源（中国足球协会原主席）：中国足球腐败不是在一个方面，是全方位的。 　　李铁（中国国家男子足球队原主教练）：有的事情觉得在足球圈里面是习以为常的事情，但是现在看来很多事情都是违法犯罪的事情。 　　【解说词】李铁是本次专案第一个接受监察调查并被留置的人员，事实证明，这个切入点的选择是非常精准的。他既在多家俱乐部担任过教练，又曾担任中国国家男子足球队主教练，在足球领域关系盘根错节，以他为突破口纵深挖掘、横向拓展，牵出了从联赛到国家队、从俱乐部到足协的若干涉嫌违纪违法犯罪人员，以及种种黑幕和制度漏洞。 　　丁进田（中央纪委国家监委驻国家体育总局纪检监察组副组长）：作为中央纪委国家监委的派驻机构，我们组立足职责定位，在发现李铁的以权谋私的问题以后，我们一方面严肃查处，一方面我们想以此为突破口发现中国足球存在的根本性问题，回答广大球迷中国男子足球为什么上不去的疑问，从而推动中国足球健康发展。 　　罗氚（湖北省纪委监委工作人员）：李铁之所以能够成为国家队主教练，是因为先后带领两支中甲球队成功冲入中超，这一成绩对他的行业地位实际上是起到了很好的作用的。但事实上李铁两次带队升入中超，背后都是大量的假球。 　　【解说词】李铁退役后转向教练岗位，2015年8月他加盟河北华夏幸福俱乐部，首次担任主教练。当时赛季已经只剩9场比赛，华夏幸福仅排名第6位，冲超前景并不乐观。李铁一上任，俱乐部就直白地提出，希望他动用人脉收买对手。 　　李铁：我做球员的时候最憎恨的就是踢假球的人，但是因为我知道这些可能会能帮助我们球队增加（冲超）几率，第一次独立成为一个球队的主教练，所以也是有特别想证明自己的这种心态。 　　【解说词】调查发现，一些财大气粗的俱乐部带动的“金元足球”氛围，是中国足坛风气恶化的重要催化剂。河北华夏幸福俱乐部看到之前恒大俱乐部通过投资足球带来了巨大的品牌效应，于是也试图效仿恒大通过“烧钱”寻求短期快出成绩，定下了第一年就必须冲超成功、第二年要获得亚冠参赛资格、第三年就要中超夺冠的目标。 　　孟惊（原河北华夏幸福俱乐部董事长）：我们公司的文化叫千方百计实现目标嘛，所谓的千方百计就包括一些不正当的手段。就希望尽快地能拿到好的成绩，能对公司的品牌有影响。 　　【解说词】李铁上任后，赛季最后八场打出了一波神奇的“八连胜”，使得华夏幸福最终以一分优势领先竞争对手，冲超成功。经调查，所谓“冲超奇迹”，完全是金钱之手在背后操弄。例如，赛季最后一场，华夏幸福必须胜或者平才能确保冲超，俱乐部为此砸下重金。 　　孟惊：最后一场比赛，我们大体上花费了1400万元，当时是跟深圳队俱乐部、主教练还有球员，都打了招呼。 　　【解说词】深圳宇恒俱乐部官方层面收受了华夏幸福巨款，同意“放水”；同时为了多重保险，李铁的教练团队则负责从个人层面，直接收买对方球员。李铁授意助教郑斌，联系上了郑斌在深圳队的老乡，主力后卫黎斐。 　　郑斌（原李铁团队助理教练）：我们的实力其实应该是超过它（深圳宇恒）的，就是正常打就能赢，但是就想去弄一些这种方式可以做到百分之百赢，大家就是对这个结果太看重了。 　　【解说词】黎斐开价600万元，表示会帮他们“打点”多名关键球员，华夏幸福一口答应。讽刺的是，如果不是这次调查，没人会知道这600万黎斐其实是自己独吞了。 　　黎斐（涉案球员）：其实我也没找人，因为当时不管是天时地利人和来说，他们都占优，我们当时客场，又是刚保完级，心已经散了，就想着最后一场，大家都不受伤，能把最后一场比赛踢完我们就放假了。 　　【解说词】正如黎斐的判断，他截留这600万也不影响华夏幸福最终以2:0获胜。一场凭实力就该赢的比赛，却偏要走邪门歪道，荒唐背后，是极端的急功近利的心态。 　　李铁：用这种不正当的方式获得了“成功”，实际上就会让自己变得越来越急功近利，为了要取得成绩，找裁判做工作，收买对方球员、教练，有的是俱乐部找俱乐部的这种方式，变成了一种习惯，甚至到后来有一点点依赖。 　　【解说词】李铁在华夏幸福俱乐部打假球尝到了“甜头”，到2017年他被聘为武汉卓尔俱乐部主教练时，开始主动向俱乐部推销假球。 　　田旭东（原武汉卓尔俱乐部董事长）：我第一次接触打假球你可能想不到是李铁找我，我就说，好像这不是我心目中的李铁。 　　【解说词】在李铁的怂恿下，武汉卓尔俱乐部也决定不惜血本“冲一把”。2018年10月6日，武汉卓尔提前三轮冲超成功。 　　罗氚：球迷投入的是真感情，但是看到的却是一场假戏，欢乐的记忆都是虚构的，这会给人一种瞬间崩塌的感觉。这种感受实际上会一点一点地侵蚀大家对足球运动这种热情。 　　【解说词】而之所以不正之风在足坛不断滋长蔓延，一个重要原因是，本该负起监管职责的中国足协，多年来有多名干部自身抵不住诱惑，被裹挟进俱乐部的资本游戏，不仅对弥漫的歪风邪气放任不管，甚至主动利用职权帮助俱乐部在保级、准入、裁判判罚、赛程安排等多个方面谋取不正当利益。 　　陈戌源：我自己也收了俱乐部的钱，我就不会去抓这种风气，因为你去抓这个风气，那不是你自己抓自己吗，所以对这种现象事实上就基本上应该是放任了。 　　【解说词】陈戌源是2019年8月22日，在河北香河国家足球训练基地当选为第六任中国足协主席的。而他当选的前一晚，就有两名地方足协负责人相继敲开他房门，各送上了30万元“拜码头”，请托他多多关照。陈戌源人还没有上任，就感受到了这个圈子潜藏的巨大利益，随即心甘情愿沦陷其中。 　　陈戌源：到我房间里来，把双肩包往我沙发上一放，说陈主席恭喜你、祝贺你，希望能够多关照，然后我说什么东西，他说老规矩了，我们都这样。 　　【解说词】挡不住“老规矩”的陈戌源，自然也挡不住俱乐部的巨额金元攻势，任职几年来他收受多家俱乐部钱财累计达数千万元。足协主席是这个样子，足协多个部门负责人也八仙过海各显神通。专案组通过他们的案情解剖廉政风险点，发现足协虽然只是一个社会组织，实际上掌握着巨大的公共资源和公权力，但权力失去监督制约，致使“靠足球吃足球”大行其道。 　　罗氚：联赛管理长期是管办不分，足协既监管又组织，权力过于集中，这样的话肯定带来很大的风险。监管者也都成了被“围猎”者，被俱乐部以及俱乐部背后的这种资本所绑架，放弃了对足球这个行业的监督权。 　　【解说词】而国家体育总局原副局长、中国足协原党委书记杜兆才也同样公器私用，“靠体育吃体育”、“靠足球吃足球”，收受财物数千万元，对足坛乱象听之任之。 　　杜兆才：自己也没有当好中国足球反腐斗争的一个“守门员”的作用，在俱乐部老板的利益的“围猎”当中，实际还是主观原因，没有加以严格地控制，有些随波逐流了。 　　【解说词】2022年，有线索反映中甲联赛一些比赛存在假球赌球嫌疑，国家体育总局收到相关线索后，要求杜兆才牵头进行调查处理，然而杜兆才却偷换概念，用所谓“调研”来敷衍。 　　崔海飞（中央纪委国家监委第十六审查调查室二级巡视员）：把调查改成研究，没有查出任何问题，也没有处理任何人，只是作了一个调研报告。他本应带领中国足协党委担负起中国足球全面从严治党的主体责任，但是他不敢抓、不敢管，也在一定程度上导致中国足球领域腐败问题严重，行业生态恶化。 　　【解说词】党和国家对体育事业高度重视、对中国足球改革发展高度关注，2015年国务院办公厅就印发了《中国足球改革发展总体方案》，强调要着眼长远与夯实基础相结合，持续用力，久久为功。杜兆才和陈戌源作为足协负责人，本应落实党中央决策部署，将推动改革作为第一要务，然而，他们却都觉得改革难度大、见效慢，与其花精力啃下这块硬骨头，不如一边为自己捞点好处，一边把出“政绩”的希望押宝在豪赌世界杯上。 　　陈戌源：看了改革发展方案，一种畏难情绪，觉得这件事情，足协在我的任上，很多事情我是做不了的。实际上也是个政绩观的问题，自己就想在我的任上，国家队能够实现参加世界杯，那不是证明陈戌源很有本事吗。 　　【解说词】而当时，还有一个人也想要豪赌世界杯，那就是李铁。他感到，打假球取得的虚假战绩，已经为谋求男足国家队主教练职位积攒了资本，但还需要临门再推一脚。2019年8月，当他得知中国足协要组建男足国家选拔队参加东亚杯时，感到机会来了。 　　李铁：因为我太想成为国家队的主教练了，所以就想了很多办法，找了很多人去请托，找了足协的领导，能够帮我来说好话，能够推荐我。 　　【解说词】李铁行贿的思路和踢假球如出一辙，觉得需要多重保险。他一方面游说卓尔俱乐部出钱帮他做工作，表示如果自己能“上位”，也会在多方面回报俱乐部，俱乐部为此拿出200万元向陈戌源行贿。另一方面，李铁觉得时任足协秘书长刘奕也颇具话语权，于是又自掏腰包送给刘奕100万元。 　　陈戌源：俱乐部给我送钱，跟我推荐，他说陈主席李铁这个人不错，国家选拔队主教练（职务）为他的未来能够创造一个机会，创造一个平台。 　　刘奕（中国足球协会原秘书长）：（李铁）约我聊天，谈国家队建设的问题，那个时候趁这个机会给了我钱。他说希望秘书长你要多支持，我说没问题，铁子我肯定支持你。 　　【解说词】就这样，李铁如愿成为男子足球国家选拔队主教练，到里皮辞职后，随即被火线任命为男足国家队主教练。确认获得这个职位的第二天，李铁就飞到武汉和卓尔俱乐部谈交易。 　　田旭东：实际上就是利益交换，就谈得很赤裸了，我带哪几个球员进去，可能哪个球员会给你们给上场时间，在足协层面上肯定会搞好关系，帮你们提供一些资源。他给我们开出了这么多非常诱惑的这种筹码，向我们要钱。 　　【解说词】李铁与卓尔俱乐部以总额6000万元的金额，签下了一纸所谓的“合同”，实际只是以此为幌子，来掩盖权钱交易的本质。随后，他很快将卓尔队的四名球员选入了国家队大名单。 　　田旭东：那天看到那个国家队名单，我脸是发红的，什么意思呢，我知道我们球员的能力，进不了，一个都进不了。 　　【解说词】一旦球员和教练选拔被当作谋取私利的砝码，出不了成绩是必然的。何况，系统的青训、健康的联赛才是国家队的根基，当多方都热衷短期利益，忽视青训投入；当联赛充斥不正之风，金钱有可能左右胜负时，这种被污染的足球土壤，自然无法提供培育人才的充足养分。当球迷们还期盼着李铁能带男足国家队冲进世界杯，很多圈内人早就心知肚明，这样的奇迹根本不可能发生。 　　黎斐：作为圈内人来说我们都没有信心，真的。经常你是处于消极比赛，你不管从心理从生理你都是很放松的状态，没有总是在一个很集中的状态下去完成这些技术战术，那你时间长了，这些你再想紧起来的时候你是紧不起来的。 　　郑斌：现代足球绝对是科学，足球比赛还是需要真正的比赛，这样才能真正锻炼到球员教练员。 　　【解说词】李铁从2020年1月2日被任命为男足国家队主教练，到2021年12月3日在球迷骂声一片中“下课”。急功近利的结果，是上升得快，坠落得也快。不知他是否还记得，球员时代的自己之所以能成功，靠的是“跑不死”，而不是跑得“快”。 　　李铁：我是非常后悔的。还是要踏踏实实的，也要走正路，不要急功近利，不要想尽一切办法去走捷径。 　　【解说词】倒在走捷径路上的，不只是李铁。河北华夏幸福和武汉卓尔俱乐部如今都已宣告解散。杜兆才和陈戌源也没能拿到想要的“政绩”，反而双双落马。还是那句老话：足球是圆的，有再多的权力和金钱，也无法任意塑造它的形状。 　　陈戌源：球迷可以包容中国足球的落后，但是不能原谅腐败。我作为足协主席来说，我负主要责任，我想深深地向全国球迷，真的要谢罪，我错了，我自己真的认为我自己错了，我非常后悔自己，没有后悔药可以买，如果有后悔药可以买，我愿意用我的生命把它买回来，我也不会再去干这种事情。 　　【解说词】系列案件的查办是对足球领域的一次刮骨疗毒，而接下来，需要做的事情还有很多。中国足球走了不少弯路，但永远都会有痴心不改的球迷们爱着它，永远都会有孩子们带着梦想走近它。他们赢了就快乐，输了就难过，一切都清澈而真实。他们的初心，需要足坛管理者和从业者去用心呵护。 　　记者：假球这种事听说过吗？ 　　小球员：听说过。因为我听说李铁被抓，他就是因为这样的。 　　记者：有人说我故意输给你们，你们愿意吗？ 　　小球员：不愿意，用真实实力赢了会更快乐。 　　记者：像你们有将来长大了想踢球的吗？ 　　小球员：有，我要踢，去踢世界杯…… 　　【解说词】这次足球领域的反腐，着眼的不只是当下，更是未来。纪检监察机关针对发现的系统性腐败问题和行业乱象，开展以案促改促治工作，切实加强监督，推动相关单位深刻吸取教训，以功成不必在我的精神真抓实干。只有各方共同努力，久久为功，才能为中国足球的绿茵场，开启一个生机盎然的春天。 　　严维耀：冰冻三尺非一日之寒，化冰融冰肯定有个过程。查处足球系列腐败案件不仅仅是查处那几个人，更重要的是要通过查处这个案子，推动足球领域生态的改变，推动体育部门汲取教训、深化改革、完善制度、正本清源，还绿茵场清朗的生态。 　　【解说词】当前，正风反腐持续发力、纵深推进，在不少领域发现的问题，呈现出盘根错节的系统性特征。在一地一域拨乱为治的过程中，必须将“全周期管理”理念方式贯穿其中，标本兼治、系统治理，强化从源头到末梢的全流程、全要素、全方位治理，推动各项措施在政策取向上相互配合、在实施过程中相互促进、在工作成效上相得益彰，不断提升治理腐败的综合效能。 　　金轶（中央纪委国家监委案件审理室副主任）：当前，传统腐败和新型腐败交织，新型腐败隐性腐败花样翻新，并且同新的经济业态、新的产业模式相联系，通过“影子股东”、“影子公司”、“虚假交易”、“期权腐败”等方式掩饰权钱交易，应该讲隐蔽性更强。所以，我们要坚持运用“全周期管理”的理念方式，一体推进“三不腐”，前移反腐关口、深化源头治理，坚决防治腐败的滋生蔓延。 　　【解说词】新型腐败和隐性腐败，在金融领域体现得十分典型。金融是现代经济的核心，在推进中国式现代化的新征程上，金融业的健康至关重要。中央纪委国家监委坚决贯彻党中央要求，持续将金融反腐推向纵深，运用“全周期管理”理念，边办案、边剖析、边整改、边化险、边教育，为金融业健康发展提供坚强政治保障。 　　范一飞（中国人民银行原党委委员、副行长）：又想当官又想发财，这是我很典型的一面，大错而特错，这是要害问题。 　　【解说词】范一飞，中国人民银行原党委委员、副行长，2022年11月落马，成为党的二十大之后被查处的“首虎”。 　　钱龙（中央纪委国家监委机关工作人员）：范一飞他有大量隐形的、变异的、新型的腐败，利用了金融市场这种规则作掩护、作幌子，来实施权钱交易。 　　【解说词】范一飞深耕金融系统近40年，从银行基层员工逐步成长为领导干部，曾任中国建设银行副行长、上海银行董事长等多个要职。他认为自己懂金融、有能力，可以动脑筋铺设一条“官商双赢”的暗道。 　　范一飞：我是不走明道，走其他的所谓路径。商人把钱送到我办公室，我也不会要的，（但）比如说他是用股票的这种方式，而且不是直接给我本人，给我家里人，就是另一种结局了，我就是动这些脑筋动坏了。 　　【解说词】范一飞自认为动了“脑筋”，但在专案组眼中其实不难看透。纪检监察机关近年来查处大量金融腐败案件的同时，边办案边总结，掌握金融腐败的新形态、新特点、新表现，形成了穿透式审查调查的系统性方法，持续将成果运用到新工作中，不断提升金融反腐的专业性、精准性。 　　钱龙：这一类涉嫌犯罪行为，在其他我们查办的案件当中，已经非常清晰地暴露出来了。前期我们查办案件的成果，在范一飞这个案件上直接就得到了运用。 　　【解说词】调查发现，范一飞暗度陈仓的敛财通道，主要是经由弟弟范侃经营的一家投资公司。不少商人和范侃合作，其实投资的，是藏在他背后的人。 　　范侃（范一飞弟弟）：人家不会看中我，主要是看中了我哥的这个位置，没有我哥的这种关系背景，我范侃什么都不是。 　　【解说词】行贿方向范一飞送上的大都不是可见的真金白银，而是提供一个“投资”项目，设置一个金融产品，由他弟弟的公司出面“投资”作为幌子，就能获利丰厚。甚至有时候，所谓“投资”根本不出钱，只是签一纸虚假协议。一个典型例子，就是范一飞帮助一个叫刘琦的商人，承接了一个手机银行相关项目，与此同步，范一飞弟弟的公司就和刘琦的公司签订“协议”，名义上是收购刘琦公司部分股权，实际上范侃一分钱都没出，就是白收刘琦给的“干股”。 　　刘琦（涉案商人）：送公司的股权，都是冲着他（范一飞）去的，他的权力在他权力范围领域里面的确是很大，能办成很多事情。 　　【解说词】反腐败高压态势下，受贿渠道在隐形变异，商人“围猎”手段也在隐形变异。刘琦就是个极具代表性的例子，除了范一飞，他还拉拢腐蚀了多名金融系统领导干部。他认为当下如果赤裸裸地一事一结容易暴露，也容易把人吓跑，要转而感情投资、长线投资，让对方不觉危险，而是感到“快乐”。 　　刘琦：交往的过程中能够获得“快乐”，我认为维持（关系）主要是靠这个。那一定是知道他有什么样的爱好，比如说吃、穿、运动，我会迎合他的喜好来跟他一块做这个事。 　　【解说词】范一飞在和刘琦交往中的确觉得很“快乐”。他尤其爱好音乐，刘琦就送上高级音响，还经常请他去听音乐会，陪他一起欣赏音乐。范一飞喜欢高尔夫、羽毛球、乒乓球，刘琦就常约他一起打球。知道范一飞爱吃什么，对什么话题感兴趣，刘琦就针对性陪吃陪聊。逐渐地，由此走进了范一飞的朋友圈、生活圈。范一飞生病住院，刘琦甚至每天贴身陪护，连范一飞的秘书都叹为观止。 　　李果（原范一飞秘书）：住院期间他天天去，也不是家人，比家人还用心。在医院期间因为（我和他）朝夕相处嘛，那就加深了这种认识跟关系。 　　【解说词】范一飞的秘书李果，随后也被刘琦拉下了水，收受刘琦贿赂上千万元，如今也被审查调查。刘琦“围猎”范一飞的目的之一，正是通过他结识更多“人脉”，借助他的影响力搭建自己的关系网，拉拢腐蚀更多金融圈领导干部为自己所用。 　　刘琦：从范一飞这儿获得了一种信任迁移，如果成功迁移了，那就可以直接建立关系。 　　【解说词】范一飞2015年到人民银行任职后，虽然不直接审批融资、贷款等业务，但他利用央行领导的影响力，在金融圈跨地域、跨银行帮商人老板介绍个熟人、打个招呼，往往就能管用。人民银行作为金融管理部门，领导干部本应是监管制度、行业规则的维护者，范一飞却为了利益，不仅不履行职责，反而带头破坏制度，对金融行业生态造成严重破坏。 　　范一飞：这个人脉到了央行以后，我觉得不一样了。因为我这个是要管这个金融面，确实不同了。我作为央行的一个副行长，银行很多都跟我打交道，比如说他（商人老板）可能到某家银行去，要麻烦我，要用我，这种情况都是存在的。 　　【解说词】有了“围猎”范一飞的经验，加之刘琦多年混迹金融圈，对一些套路摸得“门清”，刘琦的“围猎”呈现出传染性极强的特征，他多年多次向多人巨额行贿，涉及多家金融机构多个层级，危害性极大。行贿为滋生腐败提供了“土壤”，党的二十大强调“坚持受贿行贿一起查”，这也是系统施治的必然要求。纪检监察机关贯彻党中央要求，加大对行贿行为惩治力度，重点查处多次行贿、巨额行贿、向多人行贿、危害一方政治生态的行贿人。目前，刘琦已被移送司法机关审查起诉，其不当获利也被追缴。 　　钱龙：按照受贿行贿一起查的精神，他（刘琦）这种就是一个比较恶劣的典型。像刘琦这样的不法商人和老板，他们实际上是在销蚀反腐败斗争的成果，我们一边在减存量遏增量，他一边还在制造增量，这种危害性是很大的。 　　【解说词】行贿与受贿是一体两面，如果领导干部能牢记权力是党和人民赋予的，用权为公而不是为私，行贿人也无缝可钻。遗憾的是，范一飞没能做到这一点，反而错误地把权力看作实现个人“财富自由”的工具，最终结局必然是失去自由。 　　范一飞：为我自身创造“财富自由”，当时就想这个目的。现在呢，结局正好反过来，最后是我失去自由。手握实权的时候一定要想到，你这个权力的使用、运用，一定要符合党纪国法的要求，否则最后你自己可能会尝到失去自由的滋味。 　　【解说词】经查，范一飞毫无纪法底线，胆大妄为，“靠金融吃金融”，“以钱生钱”，长期以“投资”为名大搞权钱交易，利用职务便利为他人在贷款融资、企业经营等方面牟利，并非法收受巨额财物。2023年6月，范一飞被开除党籍、开除公职，其涉嫌犯罪问题移送检察机关依法审查起诉。在强化“不敢腐”震慑的同时，专案组也立足扎牢“不能腐”的围栏，对该案反映出来的权力风险点、金融领域乱象等突出问题进行深度剖析，提出对策建议，推动相关单位建章立制，堵塞漏洞；同时，在金融机构深入开展警示教育，不断培育廉洁文化，厚植“不想腐”的根基。 　　【解说词】2023年3月27日，二十届中央首轮巡视，安排进驻30家中管企业开展常规巡视，同时对5家中管金融机构开展“回头看”，对国家体育总局开展机动式巡视。不难看出，首轮巡视剑指的，都是当前反腐败的重点领域。国有企业和金融机构一样，都是推进中国式现代化极为重要的战略力量，但也都是权力集中、资金密集、资源富集的领域，腐败问题易发多发。 　　李东（国家能源投资集团原党组成员 副总经理）：人的欲望闸门一旦打开，里头妖魔鬼怪控制不了，关键是没有定力。 　　【解说词】李东，国家能源投资集团原党组成员、副总经理，曾任原神华集团准格尔能源有限责任公司党委副书记、董事长，2023年2月被立案审查调查。 　　李志勇（中央纪委国家监委机关工作人员）：他是靠煤吃煤这样的一个典型。一块是在煤炭运销方面，另一块是在煤机设备的招标采购方面，总之都离不开一个煤字。 　　【解说词】李东大学学的是地下采煤，是从基层一步步成长起来的懂专业的领导干部。1999年，他被委以重任，到原神华集团下属的准格尔能源有限责任公司担任董事长，然而，当上了“一把手”的李东却修身不正，由风及腐慢慢蜕化变质。 　　李东：到了准格尔以后，自己管理100亿的资产，有点说一不二的那个样，使自己怎么说呢，东北话说找不着北了。 　　【解说词】每一个初到准格尔公司的人，都会对这里的煤矿规模、企业规模印象深刻。作为集煤炭开采、坑口发电、铁路运输为一体的特大型综合能源企业，它管理着年生产能力3000万吨的露天煤矿和选煤厂，还有年运输能力7000万吨的煤炭运输铁路专线等众多资源。这些既是优质资源，也是稀缺资源。 　　李志勇：运煤我这管，铁路就这一条线，这就是稀缺资源。买煤呢，有时候煤炭紧俏，你买不着，也得找我。权力多的地儿路就滑，容易摔倒，都是一体两面的。 　　【解说词】国企“一把手”掌管的资源和权力，使得他们往往会成为“围猎”的目标，如果不注重在作风上严于律己，就很容易由风及腐，李东在这方面就非常典型。他刚被留置时，专案组就从一个意外的小插曲上，感受到了他的“作风”。 　　李志勇：我们按照工作流程对李东的住所开展搜查，在搜查的过程中有人敲门，实际上是上门送礼。商人老板都（被）允许或者是习惯于到家里来送东西、看望，这也是说明他自我要求不严格。 　　【解说词】李东有一个突出的嗜好，就是无酒不欢、嗜酒如命。这也为一些商人老板提供了和他拉近关系的绝佳机会。 　　李志勇：他是不管是因公因私，聚会的时候是必喝，包括在“八项规定”之后，有时候还要喝两场，就是正常晚餐喝一场，晚餐过后再由小圈子的人再安排一场。 　　李东：开始就跟你喝酒，我又愿意喝酒，由风及腐，就是由喝酒就喝成了朋友，喝成了朋友之后，有的时候丧失了原则了。 　　【解说词】党中央多次强调要构建亲清新型政商关系，纪检监察机关多次通报曝光“不吃公款吃老板”的案例，李东身为国企领导干部，对党风廉政相关要求却漠视和无知到了令人震惊的程度。 　　李东：不能喝公款，和很多民营企业喝酒，我就觉得不在范围之内了，所以说就还是认识问题。政治学习学太少了，始终认为自己是业务干部，放松了党规党纪的学习。 　　【解说词】李东就是在和商人老板的推杯换盏之中，忘记了国企“一把手”担负的是为党和人民管理好国有资源的重大责任，开始拿国有资源谋取私利。 　　卜铁生（涉案商人）：我买煤李东也确实背后都打过招呼，这是我的同学好哥们，在业务上给点关照。没有李东对我的关照帮助，我不可能有那么多财富。 　　【解说词】卜铁生是和李东大学住在一个宿舍的同窗好友，也是长年陪他喝酒的密切酒友。他的煤炭购销生意做得风生水起，靠的就是和李东的关系。在李东关照下，不论煤炭行情多么紧俏，卜铁生的公司总能优先拿到煤，而他则投桃报李，给李东买房买车，曾经的同窗之谊，沦为了利益之交。 　　卜铁生：原来的感觉当中就是同学关系好，一掺杂到钱就特别特别地不好意思，庸俗那种。后来自从送了钱以后，好像突破了那层羞耻感，纯的友情不存在了。 　　李东：就是从准格尔给他煤，他才能做，煤炭紧张了我这边给他煤炭资源，这就是用手中的权力吧。 　　【解说词】除了煤炭资源，铁路资源也被李东拿来做权钱交易。当地一家民营煤企缺乏运力，为此对李东进行利益输送，李东于是同意该企业和准格尔公司“合作”，在铁路专线上专门新建一个煤集装站，保障该企业的煤能优先运输。 　　李东：他当时有煤矿，但是他运不出去，他没有铁路，他跟我说，说这也有你的股份，给你5%（股份），咱们共同经营。我也是就没拒绝。 　　【解说词】2006年，李东调任原神华集团副总经理，牟利的“主战场”也随之转到了自己分管的煤炭机械设备采购领域。这同样是一个竞争激烈的买方市场，多家设备供应商都希望能被神华采购，不仅采购量大、利润可观，而且以神华的行业地位，一旦被它采购还能带来巨大的品牌效应。 　　李东：神华都用这种设备，对于它来说就（等于）全煤炭行业都可以用它的设备，全煤炭行业基本都免检。 　　【解说词】原神华集团在招标采购上有一整套严格的制度程序，然而李东却不顾各方非议，亲自下场直接插手干预，甚至有一次，一家向他输送了利益的企业未能中标，李东竟强行要求下属找个理由废标重招。他的用权任性，也反映出对国企领导干部的监督，仍然是一个亟待加强的薄弱环节。 　　李东：就像红绿灯下站一警察，你开车你是看红绿灯还是听警察的？制度是人制定的，所以关键看“一把手”执行者怎么样。 　　【解说词】经查，李东无视中央八项规定精神，长期违规接受宴请、旅游、打高尔夫球等活动安排，违规收受礼金；违规拥有非上市公司股份，退休后违规在民营企业任职取酬；毫无纪法底线，肆无忌惮靠煤吃煤，长期以“投资”“代理”为名大搞权钱交易，利用职务便利为他人在产品销售、企业经营等方面谋利，并非法收受巨额财物。2023年8月，李东被开除党籍，移送检察机关依法审查起诉。 　　李志勇：我们督促案发单位，针对这个案件暴露出来的问题进一步完善制度，加强监督，织密不能腐的笼子。不想腐这块，我们以李东案件为警示，在不同层面开展警示教育，同时发力、一体推进。 　　【解说词】反腐败只有进行时没有完成时，必须坚定信心决心，保持冷静清醒，永远吹冲锋号，将反腐败斗争进行到底。2023年12月8日，中共中央政治局召开会议，听取中央纪委国家监委工作汇报，研究部署2024年党风廉政建设和反腐败工作。会议强调，要持续发力、纵深推进反腐败斗争，对比较突出的行业性、系统性、地域性腐败问题进行专项整治，严肃查处群众身边的“蝇贪蚁腐”，深化源头治理，坚决铲除腐败滋生的土壤和条件。 　　【解说词】中国式现代化开启了强国建设、民族复兴的新征程，征途越辽阔、目标越宏大，越需要坚定不移全面从严治党，深入推进新时代党的建设新的伟大工程，以彻底的自我革命精神持续破解大党独有难题，推动健全全面从严治党体系，以永远在路上的决心意志持续发力，不断把党风廉政建设和反腐败斗争向纵深推进，为全面建设社会主义现代化国家、全面推进中华民族伟大复兴提供坚强政治保障。</w:t>
      </w:r>
    </w:p>
    <w:p>
      <w:r>
        <w:t>相关链接</w:t>
      </w:r>
    </w:p>
    <w:p>
      <w:r>
        <w:t>电视专题片《持续发力 纵深推进》第二集《政治监督保障》　 电视专题片《持续发力 纵深推进》第三集《强化正风肃纪》</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电视专题片《持续发力纵深推进》第四集《一体推进“三不腐”》</w:t>
      </w:r>
    </w:p>
    <w:p>
      <w:r>
        <w:t>来源：中央纪委国家监委网站　发布时间：2024年1月10日</w:t>
      </w:r>
    </w:p>
    <w:p>
      <w:r>
        <w:t>电视专题片《持续发力 纵深推进》第四集《一体推进“三不腐”》——中央纪委国家监委网站 2024-01-10 09-31-47</w:t>
      </w:r>
    </w:p>
    <w:p>
      <w:r>
        <w:t>【解说词】腐败是危害党的生命力和战斗力的最大毒瘤，反腐败是最彻底的自我革命。新时代十年，我们党开展史无前例的反腐败斗争，坚持无禁区、全覆盖、零容忍，不敢腐、不能腐、不想腐一体推进，打虎、拍蝇、猎狐多管齐下，查处一大批腐败分子，消除党内严重政治隐患，反腐败斗争取得压倒性胜利并全面巩固，成功走出一条中国特色反腐败之路。但仍要清醒地意识到，只要存在腐败问题产生的土壤和条件，反腐败斗争就一刻不能停，必须永远吹冲锋号，以最彻底的自我革命精神反腐败，持续巩固来之不易的压倒性胜利。 　　【字幕：二十届中央纪委二次全会】 　　【解说词】习近平总书记在二十届中央纪委二次全会上的重要讲话中指出，深入推进反腐败斗争，总的方略就是不敢腐、不能腐、不想腐一体推进。要标本兼治、系统治理，坚持“全周期管理”，深化以案为鉴、以案促改、以案促治，使严厉惩治、规范权力、教育引导紧密结合、协调联动，不断取得更多制度性成果和更大治理效能。 　　【解说词】反腐败是系统工程，一体推进不敢腐、不能腐、不想腐深刻揭示了标本兼治、系统施治的反腐败基本规律。不敢腐、不能腐、不想腐是相互依存、相互促进的有机整体，不敢腐是前提，侧重惩处和震慑；不能腐是关键，侧重制度和监督；不想腐是根本，侧重教育和自律。一体推进“三不腐”形成办案、治理、监督、教育的完整闭环，实现对腐败问题的标本兼治。 　　汪信奇（中央纪委国家监委研究室二级巡视员）：一体推进“三不腐”蕴含着“惩、治、防”相联系、相结合的辩证统一关系，必须把各项措施有机融合、一体贯通，才能达到全方位、立体化、综合性的治理效果。特别是面对依然严峻复杂的反腐败形势，必须坚持严的基调不动摇，不敢腐、不能腐、不想腐同时发力、同向发力、综合发力，坚决打赢反腐败这场攻坚战、持久战。 　　【解说词】党的二十大以来，截至2023年11月，全国纪检监察机关立案67万件，其中立案中管干部86人、厅局级干部3533人、县处级干部2.8万人。各级纪检监察机关在保持零容忍强震慑不变的同时，坚持将一体推进“三不腐”贯穿在案件办理、日常监督等各项工作之中，不断取得更多的制度性成果和更大的治理效能。对足球领域不正之风和腐败问题的深度“起底”，就是一个典型的例子。 　　【解说词】2022年2月1日，随着中国国家男子足球队兵败越南，提前两轮宣告无缘卡塔尔世界杯，中国球迷的期望又一次以失望告终。足球被誉为“第一运动”，深受人们喜爱，发展和振兴中国足球是建设体育强国的必然要求，也是广大人民群众的期盼。然而，当中国众多体育项目蓬勃发展，男足水平却一路下滑，假赌黑丑闻频发，行业乱象丛生，与人民群众的期盼渐行渐远。中国足球到底怎么了？这是无数球迷多年在问的问题。从2022年底开始，中央纪委国家监委机关会同驻国家体育总局纪检监察组、湖北省纪委监委，采用“室组地”联合办案工作机制，彻查足球领域系列腐败案件，深挖背后的问题根源。 　　严维耀（中央纪委国家监委第二监督检查室主任）：足球领域出现了系统性、塌方式腐败，纪检监察机关重拳出击，不敢、不能、不想一体推进，惩治力度前所未有。 　　【解说词】2022年11月，中国国家男子足球队原主教练李铁被监察机关立案调查，足坛反腐由此拉开大幕。随后，中国足球协会陆续有十多名高层和中层干部接受审查调查，其中包括：国家体育总局原副局长、中国足协原党委书记杜兆才，中国足协原主席陈戌源。纪检监察机关还会同公安机关，调查数十名涉案人员，涵盖教练、球员、裁判、俱乐部高管、经纪人等方方面面。随着系列案件调查全面深入，足球领域存在的深层次问题逐渐呈现出来。 　　杜兆才（国家体育总局原副局长 中国足球协会原党委书记）：经常通过送钱送物来疏通办事，在这方面好像形成了一种有点像惯例似的。 　　陈戌源（中国足球协会原主席）：中国足球腐败不是在一个方面，是全方位的。 　　李铁（中国国家男子足球队原主教练）：有的事情觉得在足球圈里面是习以为常的事情，但是现在看来很多事情都是违法犯罪的事情。 　　【解说词】李铁是本次专案第一个接受监察调查并被留置的人员，事实证明，这个切入点的选择是非常精准的。他既在多家俱乐部担任过教练，又曾担任中国国家男子足球队主教练，在足球领域关系盘根错节，以他为突破口纵深挖掘、横向拓展，牵出了从联赛到国家队、从俱乐部到足协的若干涉嫌违纪违法犯罪人员，以及种种黑幕和制度漏洞。 　　丁进田（中央纪委国家监委驻国家体育总局纪检监察组副组长）：作为中央纪委国家监委的派驻机构，我们组立足职责定位，在发现李铁的以权谋私的问题以后，我们一方面严肃查处，一方面我们想以此为突破口发现中国足球存在的根本性问题，回答广大球迷中国男子足球为什么上不去的疑问，从而推动中国足球健康发展。 　　罗氚（湖北省纪委监委工作人员）：李铁之所以能够成为国家队主教练，是因为先后带领两支中甲球队成功冲入中超，这一成绩对他的行业地位实际上是起到了很好的作用的。但事实上李铁两次带队升入中超，背后都是大量的假球。 　　【解说词】李铁退役后转向教练岗位，2015年8月他加盟河北华夏幸福俱乐部，首次担任主教练。当时赛季已经只剩9场比赛，华夏幸福仅排名第6位，冲超前景并不乐观。李铁一上任，俱乐部就直白地提出，希望他动用人脉收买对手。 　　李铁：我做球员的时候最憎恨的就是踢假球的人，但是因为我知道这些可能会能帮助我们球队增加（冲超）几率，第一次独立成为一个球队的主教练，所以也是有特别想证明自己的这种心态。 　　【解说词】调查发现，一些财大气粗的俱乐部带动的“金元足球”氛围，是中国足坛风气恶化的重要催化剂。河北华夏幸福俱乐部看到之前恒大俱乐部通过投资足球带来了巨大的品牌效应，于是也试图效仿恒大通过“烧钱”寻求短期快出成绩，定下了第一年就必须冲超成功、第二年要获得亚冠参赛资格、第三年就要中超夺冠的目标。 　　孟惊（原河北华夏幸福俱乐部董事长）：我们公司的文化叫千方百计实现目标嘛，所谓的千方百计就包括一些不正当的手段。就希望尽快地能拿到好的成绩，能对公司的品牌有影响。 　　【解说词】李铁上任后，赛季最后八场打出了一波神奇的“八连胜”，使得华夏幸福最终以一分优势领先竞争对手，冲超成功。经调查，所谓“冲超奇迹”，完全是金钱之手在背后操弄。例如，赛季最后一场，华夏幸福必须胜或者平才能确保冲超，俱乐部为此砸下重金。 　　孟惊：最后一场比赛，我们大体上花费了1400万元，当时是跟深圳队俱乐部、主教练还有球员，都打了招呼。 　　【解说词】深圳宇恒俱乐部官方层面收受了华夏幸福巨款，同意“放水”；同时为了多重保险，李铁的教练团队则负责从个人层面，直接收买对方球员。李铁授意助教郑斌，联系上了郑斌在深圳队的老乡，主力后卫黎斐。 　　郑斌（原李铁团队助理教练）：我们的实力其实应该是超过它（深圳宇恒）的，就是正常打就能赢，但是就想去弄一些这种方式可以做到百分之百赢，大家就是对这个结果太看重了。 　　【解说词】黎斐开价600万元，表示会帮他们“打点”多名关键球员，华夏幸福一口答应。讽刺的是，如果不是这次调查，没人会知道这600万黎斐其实是自己独吞了。 　　黎斐（涉案球员）：其实我也没找人，因为当时不管是天时地利人和来说，他们都占优，我们当时客场，又是刚保完级，心已经散了，就想着最后一场，大家都不受伤，能把最后一场比赛踢完我们就放假了。 　　【解说词】正如黎斐的判断，他截留这600万也不影响华夏幸福最终以2:0获胜。一场凭实力就该赢的比赛，却偏要走邪门歪道，荒唐背后，是极端的急功近利的心态。 　　李铁：用这种不正当的方式获得了“成功”，实际上就会让自己变得越来越急功近利，为了要取得成绩，找裁判做工作，收买对方球员、教练，有的是俱乐部找俱乐部的这种方式，变成了一种习惯，甚至到后来有一点点依赖。 　　【解说词】李铁在华夏幸福俱乐部打假球尝到了“甜头”，到2017年他被聘为武汉卓尔俱乐部主教练时，开始主动向俱乐部推销假球。 　　田旭东（原武汉卓尔俱乐部董事长）：我第一次接触打假球你可能想不到是李铁找我，我就说，好像这不是我心目中的李铁。 　　【解说词】在李铁的怂恿下，武汉卓尔俱乐部也决定不惜血本“冲一把”。2018年10月6日，武汉卓尔提前三轮冲超成功。 　　罗氚：球迷投入的是真感情，但是看到的却是一场假戏，欢乐的记忆都是虚构的，这会给人一种瞬间崩塌的感觉。这种感受实际上会一点一点地侵蚀大家对足球运动这种热情。 　　【解说词】而之所以不正之风在足坛不断滋长蔓延，一个重要原因是，本该负起监管职责的中国足协，多年来有多名干部自身抵不住诱惑，被裹挟进俱乐部的资本游戏，不仅对弥漫的歪风邪气放任不管，甚至主动利用职权帮助俱乐部在保级、准入、裁判判罚、赛程安排等多个方面谋取不正当利益。 　　陈戌源：我自己也收了俱乐部的钱，我就不会去抓这种风气，因为你去抓这个风气，那不是你自己抓自己吗，所以对这种现象事实上就基本上应该是放任了。 　　【解说词】陈戌源是2019年8月22日，在河北香河国家足球训练基地当选为第六任中国足协主席的。而他当选的前一晚，就有两名地方足协负责人相继敲开他房门，各送上了30万元“拜码头”，请托他多多关照。陈戌源人还没有上任，就感受到了这个圈子潜藏的巨大利益，随即心甘情愿沦陷其中。 　　陈戌源：到我房间里来，把双肩包往我沙发上一放，说陈主席恭喜你、祝贺你，希望能够多关照，然后我说什么东西，他说老规矩了，我们都这样。 　　【解说词】挡不住“老规矩”的陈戌源，自然也挡不住俱乐部的巨额金元攻势，任职几年来他收受多家俱乐部钱财累计达数千万元。足协主席是这个样子，足协多个部门负责人也八仙过海各显神通。专案组通过他们的案情解剖廉政风险点，发现足协虽然只是一个社会组织，实际上掌握着巨大的公共资源和公权力，但权力失去监督制约，致使“靠足球吃足球”大行其道。 　　罗氚：联赛管理长期是管办不分，足协既监管又组织，权力过于集中，这样的话肯定带来很大的风险。监管者也都成了被“围猎”者，被俱乐部以及俱乐部背后的这种资本所绑架，放弃了对足球这个行业的监督权。 　　【解说词】而国家体育总局原副局长、中国足协原党委书记杜兆才也同样公器私用，“靠体育吃体育”、“靠足球吃足球”，收受财物数千万元，对足坛乱象听之任之。 　　杜兆才：自己也没有当好中国足球反腐斗争的一个“守门员”的作用，在俱乐部老板的利益的“围猎”当中，实际还是主观原因，没有加以严格地控制，有些随波逐流了。 　　【解说词】2022年，有线索反映中甲联赛一些比赛存在假球赌球嫌疑，国家体育总局收到相关线索后，要求杜兆才牵头进行调查处理，然而杜兆才却偷换概念，用所谓“调研”来敷衍。 　　崔海飞（中央纪委国家监委第十六审查调查室二级巡视员）：把调查改成研究，没有查出任何问题，也没有处理任何人，只是作了一个调研报告。他本应带领中国足协党委担负起中国足球全面从严治党的主体责任，但是他不敢抓、不敢管，也在一定程度上导致中国足球领域腐败问题严重，行业生态恶化。 　　【解说词】党和国家对体育事业高度重视、对中国足球改革发展高度关注，2015年国务院办公厅就印发了《中国足球改革发展总体方案》，强调要着眼长远与夯实基础相结合，持续用力，久久为功。杜兆才和陈戌源作为足协负责人，本应落实党中央决策部署，将推动改革作为第一要务，然而，他们却都觉得改革难度大、见效慢，与其花精力啃下这块硬骨头，不如一边为自己捞点好处，一边把出“政绩”的希望押宝在豪赌世界杯上。 　　陈戌源：看了改革发展方案，一种畏难情绪，觉得这件事情，足协在我的任上，很多事情我是做不了的。实际上也是个政绩观的问题，自己就想在我的任上，国家队能够实现参加世界杯，那不是证明陈戌源很有本事吗。 　　【解说词】而当时，还有一个人也想要豪赌世界杯，那就是李铁。他感到，打假球取得的虚假战绩，已经为谋求男足国家队主教练职位积攒了资本，但还需要临门再推一脚。2019年8月，当他得知中国足协要组建男足国家选拔队参加东亚杯时，感到机会来了。 　　李铁：因为我太想成为国家队的主教练了，所以就想了很多办法，找了很多人去请托，找了足协的领导，能够帮我来说好话，能够推荐我。 　　【解说词】李铁行贿的思路和踢假球如出一辙，觉得需要多重保险。他一方面游说卓尔俱乐部出钱帮他做工作，表示如果自己能“上位”，也会在多方面回报俱乐部，俱乐部为此拿出200万元向陈戌源行贿。另一方面，李铁觉得时任足协秘书长刘奕也颇具话语权，于是又自掏腰包送给刘奕100万元。 　　陈戌源：俱乐部给我送钱，跟我推荐，他说陈主席李铁这个人不错，国家选拔队主教练（职务）为他的未来能够创造一个机会，创造一个平台。 　　刘奕（中国足球协会原秘书长）：（李铁）约我聊天，谈国家队建设的问题，那个时候趁这个机会给了我钱。他说希望秘书长你要多支持，我说没问题，铁子我肯定支持你。 　　【解说词】就这样，李铁如愿成为男子足球国家选拔队主教练，到里皮辞职后，随即被火线任命为男足国家队主教练。确认获得这个职位的第二天，李铁就飞到武汉和卓尔俱乐部谈交易。 　　田旭东：实际上就是利益交换，就谈得很赤裸了，我带哪几个球员进去，可能哪个球员会给你们给上场时间，在足协层面上肯定会搞好关系，帮你们提供一些资源。他给我们开出了这么多非常诱惑的这种筹码，向我们要钱。 　　【解说词】李铁与卓尔俱乐部以总额6000万元的金额，签下了一纸所谓的“合同”，实际只是以此为幌子，来掩盖权钱交易的本质。随后，他很快将卓尔队的四名球员选入了国家队大名单。 　　田旭东：那天看到那个国家队名单，我脸是发红的，什么意思呢，我知道我们球员的能力，进不了，一个都进不了。 　　【解说词】一旦球员和教练选拔被当作谋取私利的砝码，出不了成绩是必然的。何况，系统的青训、健康的联赛才是国家队的根基，当多方都热衷短期利益，忽视青训投入；当联赛充斥不正之风，金钱有可能左右胜负时，这种被污染的足球土壤，自然无法提供培育人才的充足养分。当球迷们还期盼着李铁能带男足国家队冲进世界杯，很多圈内人早就心知肚明，这样的奇迹根本不可能发生。 　　黎斐：作为圈内人来说我们都没有信心，真的。经常你是处于消极比赛，你不管从心理从生理你都是很放松的状态，没有总是在一个很集中的状态下去完成这些技术战术，那你时间长了，这些你再想紧起来的时候你是紧不起来的。 　　郑斌：现代足球绝对是科学，足球比赛还是需要真正的比赛，这样才能真正锻炼到球员教练员。 　　【解说词】李铁从2020年1月2日被任命为男足国家队主教练，到2021年12月3日在球迷骂声一片中“下课”。急功近利的结果，是上升得快，坠落得也快。不知他是否还记得，球员时代的自己之所以能成功，靠的是“跑不死”，而不是跑得“快”。 　　李铁：我是非常后悔的。还是要踏踏实实的，也要走正路，不要急功近利，不要想尽一切办法去走捷径。 　　【解说词】倒在走捷径路上的，不只是李铁。河北华夏幸福和武汉卓尔俱乐部如今都已宣告解散。杜兆才和陈戌源也没能拿到想要的“政绩”，反而双双落马。还是那句老话：足球是圆的，有再多的权力和金钱，也无法任意塑造它的形状。 　　陈戌源：球迷可以包容中国足球的落后，但是不能原谅腐败。我作为足协主席来说，我负主要责任，我想深深地向全国球迷，真的要谢罪，我错了，我自己真的认为我自己错了，我非常后悔自己，没有后悔药可以买，如果有后悔药可以买，我愿意用我的生命把它买回来，我也不会再去干这种事情。 　　【解说词】系列案件的查办是对足球领域的一次刮骨疗毒，而接下来，需要做的事情还有很多。中国足球走了不少弯路，但永远都会有痴心不改的球迷们爱着它，永远都会有孩子们带着梦想走近它。他们赢了就快乐，输了就难过，一切都清澈而真实。他们的初心，需要足坛管理者和从业者去用心呵护。 　　记者：假球这种事听说过吗？ 　　小球员：听说过。因为我听说李铁被抓，他就是因为这样的。 　　记者：有人说我故意输给你们，你们愿意吗？ 　　小球员：不愿意，用真实实力赢了会更快乐。 　　记者：像你们有将来长大了想踢球的吗？ 　　小球员：有，我要踢，去踢世界杯…… 　　【解说词】这次足球领域的反腐，着眼的不只是当下，更是未来。纪检监察机关针对发现的系统性腐败问题和行业乱象，开展以案促改促治工作，切实加强监督，推动相关单位深刻吸取教训，以功成不必在我的精神真抓实干。只有各方共同努力，久久为功，才能为中国足球的绿茵场，开启一个生机盎然的春天。 　　严维耀：冰冻三尺非一日之寒，化冰融冰肯定有个过程。查处足球系列腐败案件不仅仅是查处那几个人，更重要的是要通过查处这个案子，推动足球领域生态的改变，推动体育部门汲取教训、深化改革、完善制度、正本清源，还绿茵场清朗的生态。 　　【解说词】当前，正风反腐持续发力、纵深推进，在不少领域发现的问题，呈现出盘根错节的系统性特征。在一地一域拨乱为治的过程中，必须将“全周期管理”理念方式贯穿其中，标本兼治、系统治理，强化从源头到末梢的全流程、全要素、全方位治理，推动各项措施在政策取向上相互配合、在实施过程中相互促进、在工作成效上相得益彰，不断提升治理腐败的综合效能。 　　金轶（中央纪委国家监委案件审理室副主任）：当前，传统腐败和新型腐败交织，新型腐败隐性腐败花样翻新，并且同新的经济业态、新的产业模式相联系，通过“影子股东”、“影子公司”、“虚假交易”、“期权腐败”等方式掩饰权钱交易，应该讲隐蔽性更强。所以，我们要坚持运用“全周期管理”的理念方式，一体推进“三不腐”，前移反腐关口、深化源头治理，坚决防治腐败的滋生蔓延。 　　【解说词】新型腐败和隐性腐败，在金融领域体现得十分典型。金融是现代经济的核心，在推进中国式现代化的新征程上，金融业的健康至关重要。中央纪委国家监委坚决贯彻党中央要求，持续将金融反腐推向纵深，运用“全周期管理”理念，边办案、边剖析、边整改、边化险、边教育，为金融业健康发展提供坚强政治保障。 　　范一飞（中国人民银行原党委委员、副行长）：又想当官又想发财，这是我很典型的一面，大错而特错，这是要害问题。 　　【解说词】范一飞，中国人民银行原党委委员、副行长，2022年11月落马，成为党的二十大之后被查处的“首虎”。 　　钱龙（中央纪委国家监委机关工作人员）：范一飞他有大量隐形的、变异的、新型的腐败，利用了金融市场这种规则作掩护、作幌子，来实施权钱交易。 　　【解说词】范一飞深耕金融系统近40年，从银行基层员工逐步成长为领导干部，曾任中国建设银行副行长、上海银行董事长等多个要职。他认为自己懂金融、有能力，可以动脑筋铺设一条“官商双赢”的暗道。 　　范一飞：我是不走明道，走其他的所谓路径。商人把钱送到我办公室，我也不会要的，（但）比如说他是用股票的这种方式，而且不是直接给我本人，给我家里人，就是另一种结局了，我就是动这些脑筋动坏了。 　　【解说词】范一飞自认为动了“脑筋”，但在专案组眼中其实不难看透。纪检监察机关近年来查处大量金融腐败案件的同时，边办案边总结，掌握金融腐败的新形态、新特点、新表现，形成了穿透式审查调查的系统性方法，持续将成果运用到新工作中，不断提升金融反腐的专业性、精准性。 　　钱龙：这一类涉嫌犯罪行为，在其他我们查办的案件当中，已经非常清晰地暴露出来了。前期我们查办案件的成果，在范一飞这个案件上直接就得到了运用。 　　【解说词】调查发现，范一飞暗度陈仓的敛财通道，主要是经由弟弟范侃经营的一家投资公司。不少商人和范侃合作，其实投资的，是藏在他背后的人。 　　范侃（范一飞弟弟）：人家不会看中我，主要是看中了我哥的这个位置，没有我哥的这种关系背景，我范侃什么都不是。 　　【解说词】行贿方向范一飞送上的大都不是可见的真金白银，而是提供一个“投资”项目，设置一个金融产品，由他弟弟的公司出面“投资”作为幌子，就能获利丰厚。甚至有时候，所谓“投资”根本不出钱，只是签一纸虚假协议。一个典型例子，就是范一飞帮助一个叫刘琦的商人，承接了一个手机银行相关项目，与此同步，范一飞弟弟的公司就和刘琦的公司签订“协议”，名义上是收购刘琦公司部分股权，实际上范侃一分钱都没出，就是白收刘琦给的“干股”。 　　刘琦（涉案商人）：送公司的股权，都是冲着他（范一飞）去的，他的权力在他权力范围领域里面的确是很大，能办成很多事情。 　　【解说词】反腐败高压态势下，受贿渠道在隐形变异，商人“围猎”手段也在隐形变异。刘琦就是个极具代表性的例子，除了范一飞，他还拉拢腐蚀了多名金融系统领导干部。他认为当下如果赤裸裸地一事一结容易暴露，也容易把人吓跑，要转而感情投资、长线投资，让对方不觉危险，而是感到“快乐”。 　　刘琦：交往的过程中能够获得“快乐”，我认为维持（关系）主要是靠这个。那一定是知道他有什么样的爱好，比如说吃、穿、运动，我会迎合他的喜好来跟他一块做这个事。 　　【解说词】范一飞在和刘琦交往中的确觉得很“快乐”。他尤其爱好音乐，刘琦就送上高级音响，还经常请他去听音乐会，陪他一起欣赏音乐。范一飞喜欢高尔夫、羽毛球、乒乓球，刘琦就常约他一起打球。知道范一飞爱吃什么，对什么话题感兴趣，刘琦就针对性陪吃陪聊。逐渐地，由此走进了范一飞的朋友圈、生活圈。范一飞生病住院，刘琦甚至每天贴身陪护，连范一飞的秘书都叹为观止。 　　李果（原范一飞秘书）：住院期间他天天去，也不是家人，比家人还用心。在医院期间因为（我和他）朝夕相处嘛，那就加深了这种认识跟关系。 　　【解说词】范一飞的秘书李果，随后也被刘琦拉下了水，收受刘琦贿赂上千万元，如今也被审查调查。刘琦“围猎”范一飞的目的之一，正是通过他结识更多“人脉”，借助他的影响力搭建自己的关系网，拉拢腐蚀更多金融圈领导干部为自己所用。 　　刘琦：从范一飞这儿获得了一种信任迁移，如果成功迁移了，那就可以直接建立关系。 　　【解说词】范一飞2015年到人民银行任职后，虽然不直接审批融资、贷款等业务，但他利用央行领导的影响力，在金融圈跨地域、跨银行帮商人老板介绍个熟人、打个招呼，往往就能管用。人民银行作为金融管理部门，领导干部本应是监管制度、行业规则的维护者，范一飞却为了利益，不仅不履行职责，反而带头破坏制度，对金融行业生态造成严重破坏。 　　范一飞：这个人脉到了央行以后，我觉得不一样了。因为我这个是要管这个金融面，确实不同了。我作为央行的一个副行长，银行很多都跟我打交道，比如说他（商人老板）可能到某家银行去，要麻烦我，要用我，这种情况都是存在的。 　　【解说词】有了“围猎”范一飞的经验，加之刘琦多年混迹金融圈，对一些套路摸得“门清”，刘琦的“围猎”呈现出传染性极强的特征，他多年多次向多人巨额行贿，涉及多家金融机构多个层级，危害性极大。行贿为滋生腐败提供了“土壤”，党的二十大强调“坚持受贿行贿一起查”，这也是系统施治的必然要求。纪检监察机关贯彻党中央要求，加大对行贿行为惩治力度，重点查处多次行贿、巨额行贿、向多人行贿、危害一方政治生态的行贿人。目前，刘琦已被移送司法机关审查起诉，其不当获利也被追缴。 　　钱龙：按照受贿行贿一起查的精神，他（刘琦）这种就是一个比较恶劣的典型。像刘琦这样的不法商人和老板，他们实际上是在销蚀反腐败斗争的成果，我们一边在减存量遏增量，他一边还在制造增量，这种危害性是很大的。 　　【解说词】行贿与受贿是一体两面，如果领导干部能牢记权力是党和人民赋予的，用权为公而不是为私，行贿人也无缝可钻。遗憾的是，范一飞没能做到这一点，反而错误地把权力看作实现个人“财富自由”的工具，最终结局必然是失去自由。 　　范一飞：为我自身创造“财富自由”，当时就想这个目的。现在呢，结局正好反过来，最后是我失去自由。手握实权的时候一定要想到，你这个权力的使用、运用，一定要符合党纪国法的要求，否则最后你自己可能会尝到失去自由的滋味。 　　【解说词】经查，范一飞毫无纪法底线，胆大妄为，“靠金融吃金融”，“以钱生钱”，长期以“投资”为名大搞权钱交易，利用职务便利为他人在贷款融资、企业经营等方面牟利，并非法收受巨额财物。2023年6月，范一飞被开除党籍、开除公职，其涉嫌犯罪问题移送检察机关依法审查起诉。在强化“不敢腐”震慑的同时，专案组也立足扎牢“不能腐”的围栏，对该案反映出来的权力风险点、金融领域乱象等突出问题进行深度剖析，提出对策建议，推动相关单位建章立制，堵塞漏洞；同时，在金融机构深入开展警示教育，不断培育廉洁文化，厚植“不想腐”的根基。 　　【解说词】2023年3月27日，二十届中央首轮巡视，安排进驻30家中管企业开展常规巡视，同时对5家中管金融机构开展“回头看”，对国家体育总局开展机动式巡视。不难看出，首轮巡视剑指的，都是当前反腐败的重点领域。国有企业和金融机构一样，都是推进中国式现代化极为重要的战略力量，但也都是权力集中、资金密集、资源富集的领域，腐败问题易发多发。 　　李东（国家能源投资集团原党组成员 副总经理）：人的欲望闸门一旦打开，里头妖魔鬼怪控制不了，关键是没有定力。 　　【解说词】李东，国家能源投资集团原党组成员、副总经理，曾任原神华集团准格尔能源有限责任公司党委副书记、董事长，2023年2月被立案审查调查。 　　李志勇（中央纪委国家监委机关工作人员）：他是靠煤吃煤这样的一个典型。一块是在煤炭运销方面，另一块是在煤机设备的招标采购方面，总之都离不开一个煤字。 　　【解说词】李东大学学的是地下采煤，是从基层一步步成长起来的懂专业的领导干部。1999年，他被委以重任，到原神华集团下属的准格尔能源有限责任公司担任董事长，然而，当上了“一把手”的李东却修身不正，由风及腐慢慢蜕化变质。 　　李东：到了准格尔以后，自己管理100亿的资产，有点说一不二的那个样，使自己怎么说呢，东北话说找不着北了。 　　【解说词】每一个初到准格尔公司的人，都会对这里的煤矿规模、企业规模印象深刻。作为集煤炭开采、坑口发电、铁路运输为一体的特大型综合能源企业，它管理着年生产能力3000万吨的露天煤矿和选煤厂，还有年运输能力7000万吨的煤炭运输铁路专线等众多资源。这些既是优质资源，也是稀缺资源。 　　李志勇：运煤我这管，铁路就这一条线，这就是稀缺资源。买煤呢，有时候煤炭紧俏，你买不着，也得找我。权力多的地儿路就滑，容易摔倒，都是一体两面的。 　　【解说词】国企“一把手”掌管的资源和权力，使得他们往往会成为“围猎”的目标，如果不注重在作风上严于律己，就很容易由风及腐，李东在这方面就非常典型。他刚被留置时，专案组就从一个意外的小插曲上，感受到了他的“作风”。 　　李志勇：我们按照工作流程对李东的住所开展搜查，在搜查的过程中有人敲门，实际上是上门送礼。商人老板都（被）允许或者是习惯于到家里来送东西、看望，这也是说明他自我要求不严格。 　　【解说词】李东有一个突出的嗜好，就是无酒不欢、嗜酒如命。这也为一些商人老板提供了和他拉近关系的绝佳机会。 　　李志勇：他是不管是因公因私，聚会的时候是必喝，包括在“八项规定”之后，有时候还要喝两场，就是正常晚餐喝一场，晚餐过后再由小圈子的人再安排一场。 　　李东：开始就跟你喝酒，我又愿意喝酒，由风及腐，就是由喝酒就喝成了朋友，喝成了朋友之后，有的时候丧失了原则了。 　　【解说词】党中央多次强调要构建亲清新型政商关系，纪检监察机关多次通报曝光“不吃公款吃老板”的案例，李东身为国企领导干部，对党风廉政相关要求却漠视和无知到了令人震惊的程度。 　　李东：不能喝公款，和很多民营企业喝酒，我就觉得不在范围之内了，所以说就还是认识问题。政治学习学太少了，始终认为自己是业务干部，放松了党规党纪的学习。 　　【解说词】李东就是在和商人老板的推杯换盏之中，忘记了国企“一把手”担负的是为党和人民管理好国有资源的重大责任，开始拿国有资源谋取私利。 　　卜铁生（涉案商人）：我买煤李东也确实背后都打过招呼，这是我的同学好哥们，在业务上给点关照。没有李东对我的关照帮助，我不可能有那么多财富。 　　【解说词】卜铁生是和李东大学住在一个宿舍的同窗好友，也是长年陪他喝酒的密切酒友。他的煤炭购销生意做得风生水起，靠的就是和李东的关系。在李东关照下，不论煤炭行情多么紧俏，卜铁生的公司总能优先拿到煤，而他则投桃报李，给李东买房买车，曾经的同窗之谊，沦为了利益之交。 　　卜铁生：原来的感觉当中就是同学关系好，一掺杂到钱就特别特别地不好意思，庸俗那种。后来自从送了钱以后，好像突破了那层羞耻感，纯的友情不存在了。 　　李东：就是从准格尔给他煤，他才能做，煤炭紧张了我这边给他煤炭资源，这就是用手中的权力吧。 　　【解说词】除了煤炭资源，铁路资源也被李东拿来做权钱交易。当地一家民营煤企缺乏运力，为此对李东进行利益输送，李东于是同意该企业和准格尔公司“合作”，在铁路专线上专门新建一个煤集装站，保障该企业的煤能优先运输。 　　李东：他当时有煤矿，但是他运不出去，他没有铁路，他跟我说，说这也有你的股份，给你5%（股份），咱们共同经营。我也是就没拒绝。 　　【解说词】2006年，李东调任原神华集团副总经理，牟利的“主战场”也随之转到了自己分管的煤炭机械设备采购领域。这同样是一个竞争激烈的买方市场，多家设备供应商都希望能被神华采购，不仅采购量大、利润可观，而且以神华的行业地位，一旦被它采购还能带来巨大的品牌效应。 　　李东：神华都用这种设备，对于它来说就（等于）全煤炭行业都可以用它的设备，全煤炭行业基本都免检。 　　【解说词】原神华集团在招标采购上有一整套严格的制度程序，然而李东却不顾各方非议，亲自下场直接插手干预，甚至有一次，一家向他输送了利益的企业未能中标，李东竟强行要求下属找个理由废标重招。他的用权任性，也反映出对国企领导干部的监督，仍然是一个亟待加强的薄弱环节。 　　李东：就像红绿灯下站一警察，你开车你是看红绿灯还是听警察的？制度是人制定的，所以关键看“一把手”执行者怎么样。 　　【解说词】经查，李东无视中央八项规定精神，长期违规接受宴请、旅游、打高尔夫球等活动安排，违规收受礼金；违规拥有非上市公司股份，退休后违规在民营企业任职取酬；毫无纪法底线，肆无忌惮靠煤吃煤，长期以“投资”“代理”为名大搞权钱交易，利用职务便利为他人在产品销售、企业经营等方面谋利，并非法收受巨额财物。2023年8月，李东被开除党籍，移送检察机关依法审查起诉。 　　李志勇：我们督促案发单位，针对这个案件暴露出来的问题进一步完善制度，加强监督，织密不能腐的笼子。不想腐这块，我们以李东案件为警示，在不同层面开展警示教育，同时发力、一体推进。 　　【解说词】反腐败只有进行时没有完成时，必须坚定信心决心，保持冷静清醒，永远吹冲锋号，将反腐败斗争进行到底。2023年12月8日，中共中央政治局召开会议，听取中央纪委国家监委工作汇报，研究部署2024年党风廉政建设和反腐败工作。会议强调，要持续发力、纵深推进反腐败斗争，对比较突出的行业性、系统性、地域性腐败问题进行专项整治，严肃查处群众身边的“蝇贪蚁腐”，深化源头治理，坚决铲除腐败滋生的土壤和条件。 　　【解说词】中国式现代化开启了强国建设、民族复兴的新征程，征途越辽阔、目标越宏大，越需要坚定不移全面从严治党，深入推进新时代党的建设新的伟大工程，以彻底的自我革命精神持续破解大党独有难题，推动健全全面从严治党体系，以永远在路上的决心意志持续发力，不断把党风廉政建设和反腐败斗争向纵深推进，为全面建设社会主义现代化国家、全面推进中华民族伟大复兴提供坚强政治保障。</w:t>
      </w:r>
    </w:p>
    <w:p>
      <w:r>
        <w:t>相关链接</w:t>
      </w:r>
    </w:p>
    <w:p>
      <w:r>
        <w:t>电视专题片《持续发力 纵深推进》第二集《政治监督保障》　 电视专题片《持续发力 纵深推进》第三集《强化正风肃纪》</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电视专题片《持续发力纵深推进》第四集《一体推进“三不腐”》</w:t>
      </w:r>
    </w:p>
    <w:p>
      <w:r>
        <w:t>来源：中央纪委国家监委网站　发布时间：2024年1月10日</w:t>
      </w:r>
    </w:p>
    <w:p>
      <w:r>
        <w:t>电视专题片《持续发力 纵深推进》第四集《一体推进“三不腐”》——中央纪委国家监委网站 2024-01-10 09-31-47</w:t>
      </w:r>
    </w:p>
    <w:p>
      <w:r>
        <w:t>【解说词】腐败是危害党的生命力和战斗力的最大毒瘤，反腐败是最彻底的自我革命。新时代十年，我们党开展史无前例的反腐败斗争，坚持无禁区、全覆盖、零容忍，不敢腐、不能腐、不想腐一体推进，打虎、拍蝇、猎狐多管齐下，查处一大批腐败分子，消除党内严重政治隐患，反腐败斗争取得压倒性胜利并全面巩固，成功走出一条中国特色反腐败之路。但仍要清醒地意识到，只要存在腐败问题产生的土壤和条件，反腐败斗争就一刻不能停，必须永远吹冲锋号，以最彻底的自我革命精神反腐败，持续巩固来之不易的压倒性胜利。 　　【字幕：二十届中央纪委二次全会】 　　【解说词】习近平总书记在二十届中央纪委二次全会上的重要讲话中指出，深入推进反腐败斗争，总的方略就是不敢腐、不能腐、不想腐一体推进。要标本兼治、系统治理，坚持“全周期管理”，深化以案为鉴、以案促改、以案促治，使严厉惩治、规范权力、教育引导紧密结合、协调联动，不断取得更多制度性成果和更大治理效能。 　　【解说词】反腐败是系统工程，一体推进不敢腐、不能腐、不想腐深刻揭示了标本兼治、系统施治的反腐败基本规律。不敢腐、不能腐、不想腐是相互依存、相互促进的有机整体，不敢腐是前提，侧重惩处和震慑；不能腐是关键，侧重制度和监督；不想腐是根本，侧重教育和自律。一体推进“三不腐”形成办案、治理、监督、教育的完整闭环，实现对腐败问题的标本兼治。 　　汪信奇（中央纪委国家监委研究室二级巡视员）：一体推进“三不腐”蕴含着“惩、治、防”相联系、相结合的辩证统一关系，必须把各项措施有机融合、一体贯通，才能达到全方位、立体化、综合性的治理效果。特别是面对依然严峻复杂的反腐败形势，必须坚持严的基调不动摇，不敢腐、不能腐、不想腐同时发力、同向发力、综合发力，坚决打赢反腐败这场攻坚战、持久战。 　　【解说词】党的二十大以来，截至2023年11月，全国纪检监察机关立案67万件，其中立案中管干部86人、厅局级干部3533人、县处级干部2.8万人。各级纪检监察机关在保持零容忍强震慑不变的同时，坚持将一体推进“三不腐”贯穿在案件办理、日常监督等各项工作之中，不断取得更多的制度性成果和更大的治理效能。对足球领域不正之风和腐败问题的深度“起底”，就是一个典型的例子。 　　【解说词】2022年2月1日，随着中国国家男子足球队兵败越南，提前两轮宣告无缘卡塔尔世界杯，中国球迷的期望又一次以失望告终。足球被誉为“第一运动”，深受人们喜爱，发展和振兴中国足球是建设体育强国的必然要求，也是广大人民群众的期盼。然而，当中国众多体育项目蓬勃发展，男足水平却一路下滑，假赌黑丑闻频发，行业乱象丛生，与人民群众的期盼渐行渐远。中国足球到底怎么了？这是无数球迷多年在问的问题。从2022年底开始，中央纪委国家监委机关会同驻国家体育总局纪检监察组、湖北省纪委监委，采用“室组地”联合办案工作机制，彻查足球领域系列腐败案件，深挖背后的问题根源。 　　严维耀（中央纪委国家监委第二监督检查室主任）：足球领域出现了系统性、塌方式腐败，纪检监察机关重拳出击，不敢、不能、不想一体推进，惩治力度前所未有。 　　【解说词】2022年11月，中国国家男子足球队原主教练李铁被监察机关立案调查，足坛反腐由此拉开大幕。随后，中国足球协会陆续有十多名高层和中层干部接受审查调查，其中包括：国家体育总局原副局长、中国足协原党委书记杜兆才，中国足协原主席陈戌源。纪检监察机关还会同公安机关，调查数十名涉案人员，涵盖教练、球员、裁判、俱乐部高管、经纪人等方方面面。随着系列案件调查全面深入，足球领域存在的深层次问题逐渐呈现出来。 　　杜兆才（国家体育总局原副局长 中国足球协会原党委书记）：经常通过送钱送物来疏通办事，在这方面好像形成了一种有点像惯例似的。 　　陈戌源（中国足球协会原主席）：中国足球腐败不是在一个方面，是全方位的。 　　李铁（中国国家男子足球队原主教练）：有的事情觉得在足球圈里面是习以为常的事情，但是现在看来很多事情都是违法犯罪的事情。 　　【解说词】李铁是本次专案第一个接受监察调查并被留置的人员，事实证明，这个切入点的选择是非常精准的。他既在多家俱乐部担任过教练，又曾担任中国国家男子足球队主教练，在足球领域关系盘根错节，以他为突破口纵深挖掘、横向拓展，牵出了从联赛到国家队、从俱乐部到足协的若干涉嫌违纪违法犯罪人员，以及种种黑幕和制度漏洞。 　　丁进田（中央纪委国家监委驻国家体育总局纪检监察组副组长）：作为中央纪委国家监委的派驻机构，我们组立足职责定位，在发现李铁的以权谋私的问题以后，我们一方面严肃查处，一方面我们想以此为突破口发现中国足球存在的根本性问题，回答广大球迷中国男子足球为什么上不去的疑问，从而推动中国足球健康发展。 　　罗氚（湖北省纪委监委工作人员）：李铁之所以能够成为国家队主教练，是因为先后带领两支中甲球队成功冲入中超，这一成绩对他的行业地位实际上是起到了很好的作用的。但事实上李铁两次带队升入中超，背后都是大量的假球。 　　【解说词】李铁退役后转向教练岗位，2015年8月他加盟河北华夏幸福俱乐部，首次担任主教练。当时赛季已经只剩9场比赛，华夏幸福仅排名第6位，冲超前景并不乐观。李铁一上任，俱乐部就直白地提出，希望他动用人脉收买对手。 　　李铁：我做球员的时候最憎恨的就是踢假球的人，但是因为我知道这些可能会能帮助我们球队增加（冲超）几率，第一次独立成为一个球队的主教练，所以也是有特别想证明自己的这种心态。 　　【解说词】调查发现，一些财大气粗的俱乐部带动的“金元足球”氛围，是中国足坛风气恶化的重要催化剂。河北华夏幸福俱乐部看到之前恒大俱乐部通过投资足球带来了巨大的品牌效应，于是也试图效仿恒大通过“烧钱”寻求短期快出成绩，定下了第一年就必须冲超成功、第二年要获得亚冠参赛资格、第三年就要中超夺冠的目标。 　　孟惊（原河北华夏幸福俱乐部董事长）：我们公司的文化叫千方百计实现目标嘛，所谓的千方百计就包括一些不正当的手段。就希望尽快地能拿到好的成绩，能对公司的品牌有影响。 　　【解说词】李铁上任后，赛季最后八场打出了一波神奇的“八连胜”，使得华夏幸福最终以一分优势领先竞争对手，冲超成功。经调查，所谓“冲超奇迹”，完全是金钱之手在背后操弄。例如，赛季最后一场，华夏幸福必须胜或者平才能确保冲超，俱乐部为此砸下重金。 　　孟惊：最后一场比赛，我们大体上花费了1400万元，当时是跟深圳队俱乐部、主教练还有球员，都打了招呼。 　　【解说词】深圳宇恒俱乐部官方层面收受了华夏幸福巨款，同意“放水”；同时为了多重保险，李铁的教练团队则负责从个人层面，直接收买对方球员。李铁授意助教郑斌，联系上了郑斌在深圳队的老乡，主力后卫黎斐。 　　郑斌（原李铁团队助理教练）：我们的实力其实应该是超过它（深圳宇恒）的，就是正常打就能赢，但是就想去弄一些这种方式可以做到百分之百赢，大家就是对这个结果太看重了。 　　【解说词】黎斐开价600万元，表示会帮他们“打点”多名关键球员，华夏幸福一口答应。讽刺的是，如果不是这次调查，没人会知道这600万黎斐其实是自己独吞了。 　　黎斐（涉案球员）：其实我也没找人，因为当时不管是天时地利人和来说，他们都占优，我们当时客场，又是刚保完级，心已经散了，就想着最后一场，大家都不受伤，能把最后一场比赛踢完我们就放假了。 　　【解说词】正如黎斐的判断，他截留这600万也不影响华夏幸福最终以2:0获胜。一场凭实力就该赢的比赛，却偏要走邪门歪道，荒唐背后，是极端的急功近利的心态。 　　李铁：用这种不正当的方式获得了“成功”，实际上就会让自己变得越来越急功近利，为了要取得成绩，找裁判做工作，收买对方球员、教练，有的是俱乐部找俱乐部的这种方式，变成了一种习惯，甚至到后来有一点点依赖。 　　【解说词】李铁在华夏幸福俱乐部打假球尝到了“甜头”，到2017年他被聘为武汉卓尔俱乐部主教练时，开始主动向俱乐部推销假球。 　　田旭东（原武汉卓尔俱乐部董事长）：我第一次接触打假球你可能想不到是李铁找我，我就说，好像这不是我心目中的李铁。 　　【解说词】在李铁的怂恿下，武汉卓尔俱乐部也决定不惜血本“冲一把”。2018年10月6日，武汉卓尔提前三轮冲超成功。 　　罗氚：球迷投入的是真感情，但是看到的却是一场假戏，欢乐的记忆都是虚构的，这会给人一种瞬间崩塌的感觉。这种感受实际上会一点一点地侵蚀大家对足球运动这种热情。 　　【解说词】而之所以不正之风在足坛不断滋长蔓延，一个重要原因是，本该负起监管职责的中国足协，多年来有多名干部自身抵不住诱惑，被裹挟进俱乐部的资本游戏，不仅对弥漫的歪风邪气放任不管，甚至主动利用职权帮助俱乐部在保级、准入、裁判判罚、赛程安排等多个方面谋取不正当利益。 　　陈戌源：我自己也收了俱乐部的钱，我就不会去抓这种风气，因为你去抓这个风气，那不是你自己抓自己吗，所以对这种现象事实上就基本上应该是放任了。 　　【解说词】陈戌源是2019年8月22日，在河北香河国家足球训练基地当选为第六任中国足协主席的。而他当选的前一晚，就有两名地方足协负责人相继敲开他房门，各送上了30万元“拜码头”，请托他多多关照。陈戌源人还没有上任，就感受到了这个圈子潜藏的巨大利益，随即心甘情愿沦陷其中。 　　陈戌源：到我房间里来，把双肩包往我沙发上一放，说陈主席恭喜你、祝贺你，希望能够多关照，然后我说什么东西，他说老规矩了，我们都这样。 　　【解说词】挡不住“老规矩”的陈戌源，自然也挡不住俱乐部的巨额金元攻势，任职几年来他收受多家俱乐部钱财累计达数千万元。足协主席是这个样子，足协多个部门负责人也八仙过海各显神通。专案组通过他们的案情解剖廉政风险点，发现足协虽然只是一个社会组织，实际上掌握着巨大的公共资源和公权力，但权力失去监督制约，致使“靠足球吃足球”大行其道。 　　罗氚：联赛管理长期是管办不分，足协既监管又组织，权力过于集中，这样的话肯定带来很大的风险。监管者也都成了被“围猎”者，被俱乐部以及俱乐部背后的这种资本所绑架，放弃了对足球这个行业的监督权。 　　【解说词】而国家体育总局原副局长、中国足协原党委书记杜兆才也同样公器私用，“靠体育吃体育”、“靠足球吃足球”，收受财物数千万元，对足坛乱象听之任之。 　　杜兆才：自己也没有当好中国足球反腐斗争的一个“守门员”的作用，在俱乐部老板的利益的“围猎”当中，实际还是主观原因，没有加以严格地控制，有些随波逐流了。 　　【解说词】2022年，有线索反映中甲联赛一些比赛存在假球赌球嫌疑，国家体育总局收到相关线索后，要求杜兆才牵头进行调查处理，然而杜兆才却偷换概念，用所谓“调研”来敷衍。 　　崔海飞（中央纪委国家监委第十六审查调查室二级巡视员）：把调查改成研究，没有查出任何问题，也没有处理任何人，只是作了一个调研报告。他本应带领中国足协党委担负起中国足球全面从严治党的主体责任，但是他不敢抓、不敢管，也在一定程度上导致中国足球领域腐败问题严重，行业生态恶化。 　　【解说词】党和国家对体育事业高度重视、对中国足球改革发展高度关注，2015年国务院办公厅就印发了《中国足球改革发展总体方案》，强调要着眼长远与夯实基础相结合，持续用力，久久为功。杜兆才和陈戌源作为足协负责人，本应落实党中央决策部署，将推动改革作为第一要务，然而，他们却都觉得改革难度大、见效慢，与其花精力啃下这块硬骨头，不如一边为自己捞点好处，一边把出“政绩”的希望押宝在豪赌世界杯上。 　　陈戌源：看了改革发展方案，一种畏难情绪，觉得这件事情，足协在我的任上，很多事情我是做不了的。实际上也是个政绩观的问题，自己就想在我的任上，国家队能够实现参加世界杯，那不是证明陈戌源很有本事吗。 　　【解说词】而当时，还有一个人也想要豪赌世界杯，那就是李铁。他感到，打假球取得的虚假战绩，已经为谋求男足国家队主教练职位积攒了资本，但还需要临门再推一脚。2019年8月，当他得知中国足协要组建男足国家选拔队参加东亚杯时，感到机会来了。 　　李铁：因为我太想成为国家队的主教练了，所以就想了很多办法，找了很多人去请托，找了足协的领导，能够帮我来说好话，能够推荐我。 　　【解说词】李铁行贿的思路和踢假球如出一辙，觉得需要多重保险。他一方面游说卓尔俱乐部出钱帮他做工作，表示如果自己能“上位”，也会在多方面回报俱乐部，俱乐部为此拿出200万元向陈戌源行贿。另一方面，李铁觉得时任足协秘书长刘奕也颇具话语权，于是又自掏腰包送给刘奕100万元。 　　陈戌源：俱乐部给我送钱，跟我推荐，他说陈主席李铁这个人不错，国家选拔队主教练（职务）为他的未来能够创造一个机会，创造一个平台。 　　刘奕（中国足球协会原秘书长）：（李铁）约我聊天，谈国家队建设的问题，那个时候趁这个机会给了我钱。他说希望秘书长你要多支持，我说没问题，铁子我肯定支持你。 　　【解说词】就这样，李铁如愿成为男子足球国家选拔队主教练，到里皮辞职后，随即被火线任命为男足国家队主教练。确认获得这个职位的第二天，李铁就飞到武汉和卓尔俱乐部谈交易。 　　田旭东：实际上就是利益交换，就谈得很赤裸了，我带哪几个球员进去，可能哪个球员会给你们给上场时间，在足协层面上肯定会搞好关系，帮你们提供一些资源。他给我们开出了这么多非常诱惑的这种筹码，向我们要钱。 　　【解说词】李铁与卓尔俱乐部以总额6000万元的金额，签下了一纸所谓的“合同”，实际只是以此为幌子，来掩盖权钱交易的本质。随后，他很快将卓尔队的四名球员选入了国家队大名单。 　　田旭东：那天看到那个国家队名单，我脸是发红的，什么意思呢，我知道我们球员的能力，进不了，一个都进不了。 　　【解说词】一旦球员和教练选拔被当作谋取私利的砝码，出不了成绩是必然的。何况，系统的青训、健康的联赛才是国家队的根基，当多方都热衷短期利益，忽视青训投入；当联赛充斥不正之风，金钱有可能左右胜负时，这种被污染的足球土壤，自然无法提供培育人才的充足养分。当球迷们还期盼着李铁能带男足国家队冲进世界杯，很多圈内人早就心知肚明，这样的奇迹根本不可能发生。 　　黎斐：作为圈内人来说我们都没有信心，真的。经常你是处于消极比赛，你不管从心理从生理你都是很放松的状态，没有总是在一个很集中的状态下去完成这些技术战术，那你时间长了，这些你再想紧起来的时候你是紧不起来的。 　　郑斌：现代足球绝对是科学，足球比赛还是需要真正的比赛，这样才能真正锻炼到球员教练员。 　　【解说词】李铁从2020年1月2日被任命为男足国家队主教练，到2021年12月3日在球迷骂声一片中“下课”。急功近利的结果，是上升得快，坠落得也快。不知他是否还记得，球员时代的自己之所以能成功，靠的是“跑不死”，而不是跑得“快”。 　　李铁：我是非常后悔的。还是要踏踏实实的，也要走正路，不要急功近利，不要想尽一切办法去走捷径。 　　【解说词】倒在走捷径路上的，不只是李铁。河北华夏幸福和武汉卓尔俱乐部如今都已宣告解散。杜兆才和陈戌源也没能拿到想要的“政绩”，反而双双落马。还是那句老话：足球是圆的，有再多的权力和金钱，也无法任意塑造它的形状。 　　陈戌源：球迷可以包容中国足球的落后，但是不能原谅腐败。我作为足协主席来说，我负主要责任，我想深深地向全国球迷，真的要谢罪，我错了，我自己真的认为我自己错了，我非常后悔自己，没有后悔药可以买，如果有后悔药可以买，我愿意用我的生命把它买回来，我也不会再去干这种事情。 　　【解说词】系列案件的查办是对足球领域的一次刮骨疗毒，而接下来，需要做的事情还有很多。中国足球走了不少弯路，但永远都会有痴心不改的球迷们爱着它，永远都会有孩子们带着梦想走近它。他们赢了就快乐，输了就难过，一切都清澈而真实。他们的初心，需要足坛管理者和从业者去用心呵护。 　　记者：假球这种事听说过吗？ 　　小球员：听说过。因为我听说李铁被抓，他就是因为这样的。 　　记者：有人说我故意输给你们，你们愿意吗？ 　　小球员：不愿意，用真实实力赢了会更快乐。 　　记者：像你们有将来长大了想踢球的吗？ 　　小球员：有，我要踢，去踢世界杯…… 　　【解说词】这次足球领域的反腐，着眼的不只是当下，更是未来。纪检监察机关针对发现的系统性腐败问题和行业乱象，开展以案促改促治工作，切实加强监督，推动相关单位深刻吸取教训，以功成不必在我的精神真抓实干。只有各方共同努力，久久为功，才能为中国足球的绿茵场，开启一个生机盎然的春天。 　　严维耀：冰冻三尺非一日之寒，化冰融冰肯定有个过程。查处足球系列腐败案件不仅仅是查处那几个人，更重要的是要通过查处这个案子，推动足球领域生态的改变，推动体育部门汲取教训、深化改革、完善制度、正本清源，还绿茵场清朗的生态。 　　【解说词】当前，正风反腐持续发力、纵深推进，在不少领域发现的问题，呈现出盘根错节的系统性特征。在一地一域拨乱为治的过程中，必须将“全周期管理”理念方式贯穿其中，标本兼治、系统治理，强化从源头到末梢的全流程、全要素、全方位治理，推动各项措施在政策取向上相互配合、在实施过程中相互促进、在工作成效上相得益彰，不断提升治理腐败的综合效能。 　　金轶（中央纪委国家监委案件审理室副主任）：当前，传统腐败和新型腐败交织，新型腐败隐性腐败花样翻新，并且同新的经济业态、新的产业模式相联系，通过“影子股东”、“影子公司”、“虚假交易”、“期权腐败”等方式掩饰权钱交易，应该讲隐蔽性更强。所以，我们要坚持运用“全周期管理”的理念方式，一体推进“三不腐”，前移反腐关口、深化源头治理，坚决防治腐败的滋生蔓延。 　　【解说词】新型腐败和隐性腐败，在金融领域体现得十分典型。金融是现代经济的核心，在推进中国式现代化的新征程上，金融业的健康至关重要。中央纪委国家监委坚决贯彻党中央要求，持续将金融反腐推向纵深，运用“全周期管理”理念，边办案、边剖析、边整改、边化险、边教育，为金融业健康发展提供坚强政治保障。 　　范一飞（中国人民银行原党委委员、副行长）：又想当官又想发财，这是我很典型的一面，大错而特错，这是要害问题。 　　【解说词】范一飞，中国人民银行原党委委员、副行长，2022年11月落马，成为党的二十大之后被查处的“首虎”。 　　钱龙（中央纪委国家监委机关工作人员）：范一飞他有大量隐形的、变异的、新型的腐败，利用了金融市场这种规则作掩护、作幌子，来实施权钱交易。 　　【解说词】范一飞深耕金融系统近40年，从银行基层员工逐步成长为领导干部，曾任中国建设银行副行长、上海银行董事长等多个要职。他认为自己懂金融、有能力，可以动脑筋铺设一条“官商双赢”的暗道。 　　范一飞：我是不走明道，走其他的所谓路径。商人把钱送到我办公室，我也不会要的，（但）比如说他是用股票的这种方式，而且不是直接给我本人，给我家里人，就是另一种结局了，我就是动这些脑筋动坏了。 　　【解说词】范一飞自认为动了“脑筋”，但在专案组眼中其实不难看透。纪检监察机关近年来查处大量金融腐败案件的同时，边办案边总结，掌握金融腐败的新形态、新特点、新表现，形成了穿透式审查调查的系统性方法，持续将成果运用到新工作中，不断提升金融反腐的专业性、精准性。 　　钱龙：这一类涉嫌犯罪行为，在其他我们查办的案件当中，已经非常清晰地暴露出来了。前期我们查办案件的成果，在范一飞这个案件上直接就得到了运用。 　　【解说词】调查发现，范一飞暗度陈仓的敛财通道，主要是经由弟弟范侃经营的一家投资公司。不少商人和范侃合作，其实投资的，是藏在他背后的人。 　　范侃（范一飞弟弟）：人家不会看中我，主要是看中了我哥的这个位置，没有我哥的这种关系背景，我范侃什么都不是。 　　【解说词】行贿方向范一飞送上的大都不是可见的真金白银，而是提供一个“投资”项目，设置一个金融产品，由他弟弟的公司出面“投资”作为幌子，就能获利丰厚。甚至有时候，所谓“投资”根本不出钱，只是签一纸虚假协议。一个典型例子，就是范一飞帮助一个叫刘琦的商人，承接了一个手机银行相关项目，与此同步，范一飞弟弟的公司就和刘琦的公司签订“协议”，名义上是收购刘琦公司部分股权，实际上范侃一分钱都没出，就是白收刘琦给的“干股”。 　　刘琦（涉案商人）：送公司的股权，都是冲着他（范一飞）去的，他的权力在他权力范围领域里面的确是很大，能办成很多事情。 　　【解说词】反腐败高压态势下，受贿渠道在隐形变异，商人“围猎”手段也在隐形变异。刘琦就是个极具代表性的例子，除了范一飞，他还拉拢腐蚀了多名金融系统领导干部。他认为当下如果赤裸裸地一事一结容易暴露，也容易把人吓跑，要转而感情投资、长线投资，让对方不觉危险，而是感到“快乐”。 　　刘琦：交往的过程中能够获得“快乐”，我认为维持（关系）主要是靠这个。那一定是知道他有什么样的爱好，比如说吃、穿、运动，我会迎合他的喜好来跟他一块做这个事。 　　【解说词】范一飞在和刘琦交往中的确觉得很“快乐”。他尤其爱好音乐，刘琦就送上高级音响，还经常请他去听音乐会，陪他一起欣赏音乐。范一飞喜欢高尔夫、羽毛球、乒乓球，刘琦就常约他一起打球。知道范一飞爱吃什么，对什么话题感兴趣，刘琦就针对性陪吃陪聊。逐渐地，由此走进了范一飞的朋友圈、生活圈。范一飞生病住院，刘琦甚至每天贴身陪护，连范一飞的秘书都叹为观止。 　　李果（原范一飞秘书）：住院期间他天天去，也不是家人，比家人还用心。在医院期间因为（我和他）朝夕相处嘛，那就加深了这种认识跟关系。 　　【解说词】范一飞的秘书李果，随后也被刘琦拉下了水，收受刘琦贿赂上千万元，如今也被审查调查。刘琦“围猎”范一飞的目的之一，正是通过他结识更多“人脉”，借助他的影响力搭建自己的关系网，拉拢腐蚀更多金融圈领导干部为自己所用。 　　刘琦：从范一飞这儿获得了一种信任迁移，如果成功迁移了，那就可以直接建立关系。 　　【解说词】范一飞2015年到人民银行任职后，虽然不直接审批融资、贷款等业务，但他利用央行领导的影响力，在金融圈跨地域、跨银行帮商人老板介绍个熟人、打个招呼，往往就能管用。人民银行作为金融管理部门，领导干部本应是监管制度、行业规则的维护者，范一飞却为了利益，不仅不履行职责，反而带头破坏制度，对金融行业生态造成严重破坏。 　　范一飞：这个人脉到了央行以后，我觉得不一样了。因为我这个是要管这个金融面，确实不同了。我作为央行的一个副行长，银行很多都跟我打交道，比如说他（商人老板）可能到某家银行去，要麻烦我，要用我，这种情况都是存在的。 　　【解说词】有了“围猎”范一飞的经验，加之刘琦多年混迹金融圈，对一些套路摸得“门清”，刘琦的“围猎”呈现出传染性极强的特征，他多年多次向多人巨额行贿，涉及多家金融机构多个层级，危害性极大。行贿为滋生腐败提供了“土壤”，党的二十大强调“坚持受贿行贿一起查”，这也是系统施治的必然要求。纪检监察机关贯彻党中央要求，加大对行贿行为惩治力度，重点查处多次行贿、巨额行贿、向多人行贿、危害一方政治生态的行贿人。目前，刘琦已被移送司法机关审查起诉，其不当获利也被追缴。 　　钱龙：按照受贿行贿一起查的精神，他（刘琦）这种就是一个比较恶劣的典型。像刘琦这样的不法商人和老板，他们实际上是在销蚀反腐败斗争的成果，我们一边在减存量遏增量，他一边还在制造增量，这种危害性是很大的。 　　【解说词】行贿与受贿是一体两面，如果领导干部能牢记权力是党和人民赋予的，用权为公而不是为私，行贿人也无缝可钻。遗憾的是，范一飞没能做到这一点，反而错误地把权力看作实现个人“财富自由”的工具，最终结局必然是失去自由。 　　范一飞：为我自身创造“财富自由”，当时就想这个目的。现在呢，结局正好反过来，最后是我失去自由。手握实权的时候一定要想到，你这个权力的使用、运用，一定要符合党纪国法的要求，否则最后你自己可能会尝到失去自由的滋味。 　　【解说词】经查，范一飞毫无纪法底线，胆大妄为，“靠金融吃金融”，“以钱生钱”，长期以“投资”为名大搞权钱交易，利用职务便利为他人在贷款融资、企业经营等方面牟利，并非法收受巨额财物。2023年6月，范一飞被开除党籍、开除公职，其涉嫌犯罪问题移送检察机关依法审查起诉。在强化“不敢腐”震慑的同时，专案组也立足扎牢“不能腐”的围栏，对该案反映出来的权力风险点、金融领域乱象等突出问题进行深度剖析，提出对策建议，推动相关单位建章立制，堵塞漏洞；同时，在金融机构深入开展警示教育，不断培育廉洁文化，厚植“不想腐”的根基。 　　【解说词】2023年3月27日，二十届中央首轮巡视，安排进驻30家中管企业开展常规巡视，同时对5家中管金融机构开展“回头看”，对国家体育总局开展机动式巡视。不难看出，首轮巡视剑指的，都是当前反腐败的重点领域。国有企业和金融机构一样，都是推进中国式现代化极为重要的战略力量，但也都是权力集中、资金密集、资源富集的领域，腐败问题易发多发。 　　李东（国家能源投资集团原党组成员 副总经理）：人的欲望闸门一旦打开，里头妖魔鬼怪控制不了，关键是没有定力。 　　【解说词】李东，国家能源投资集团原党组成员、副总经理，曾任原神华集团准格尔能源有限责任公司党委副书记、董事长，2023年2月被立案审查调查。 　　李志勇（中央纪委国家监委机关工作人员）：他是靠煤吃煤这样的一个典型。一块是在煤炭运销方面，另一块是在煤机设备的招标采购方面，总之都离不开一个煤字。 　　【解说词】李东大学学的是地下采煤，是从基层一步步成长起来的懂专业的领导干部。1999年，他被委以重任，到原神华集团下属的准格尔能源有限责任公司担任董事长，然而，当上了“一把手”的李东却修身不正，由风及腐慢慢蜕化变质。 　　李东：到了准格尔以后，自己管理100亿的资产，有点说一不二的那个样，使自己怎么说呢，东北话说找不着北了。 　　【解说词】每一个初到准格尔公司的人，都会对这里的煤矿规模、企业规模印象深刻。作为集煤炭开采、坑口发电、铁路运输为一体的特大型综合能源企业，它管理着年生产能力3000万吨的露天煤矿和选煤厂，还有年运输能力7000万吨的煤炭运输铁路专线等众多资源。这些既是优质资源，也是稀缺资源。 　　李志勇：运煤我这管，铁路就这一条线，这就是稀缺资源。买煤呢，有时候煤炭紧俏，你买不着，也得找我。权力多的地儿路就滑，容易摔倒，都是一体两面的。 　　【解说词】国企“一把手”掌管的资源和权力，使得他们往往会成为“围猎”的目标，如果不注重在作风上严于律己，就很容易由风及腐，李东在这方面就非常典型。他刚被留置时，专案组就从一个意外的小插曲上，感受到了他的“作风”。 　　李志勇：我们按照工作流程对李东的住所开展搜查，在搜查的过程中有人敲门，实际上是上门送礼。商人老板都（被）允许或者是习惯于到家里来送东西、看望，这也是说明他自我要求不严格。 　　【解说词】李东有一个突出的嗜好，就是无酒不欢、嗜酒如命。这也为一些商人老板提供了和他拉近关系的绝佳机会。 　　李志勇：他是不管是因公因私，聚会的时候是必喝，包括在“八项规定”之后，有时候还要喝两场，就是正常晚餐喝一场，晚餐过后再由小圈子的人再安排一场。 　　李东：开始就跟你喝酒，我又愿意喝酒，由风及腐，就是由喝酒就喝成了朋友，喝成了朋友之后，有的时候丧失了原则了。 　　【解说词】党中央多次强调要构建亲清新型政商关系，纪检监察机关多次通报曝光“不吃公款吃老板”的案例，李东身为国企领导干部，对党风廉政相关要求却漠视和无知到了令人震惊的程度。 　　李东：不能喝公款，和很多民营企业喝酒，我就觉得不在范围之内了，所以说就还是认识问题。政治学习学太少了，始终认为自己是业务干部，放松了党规党纪的学习。 　　【解说词】李东就是在和商人老板的推杯换盏之中，忘记了国企“一把手”担负的是为党和人民管理好国有资源的重大责任，开始拿国有资源谋取私利。 　　卜铁生（涉案商人）：我买煤李东也确实背后都打过招呼，这是我的同学好哥们，在业务上给点关照。没有李东对我的关照帮助，我不可能有那么多财富。 　　【解说词】卜铁生是和李东大学住在一个宿舍的同窗好友，也是长年陪他喝酒的密切酒友。他的煤炭购销生意做得风生水起，靠的就是和李东的关系。在李东关照下，不论煤炭行情多么紧俏，卜铁生的公司总能优先拿到煤，而他则投桃报李，给李东买房买车，曾经的同窗之谊，沦为了利益之交。 　　卜铁生：原来的感觉当中就是同学关系好，一掺杂到钱就特别特别地不好意思，庸俗那种。后来自从送了钱以后，好像突破了那层羞耻感，纯的友情不存在了。 　　李东：就是从准格尔给他煤，他才能做，煤炭紧张了我这边给他煤炭资源，这就是用手中的权力吧。 　　【解说词】除了煤炭资源，铁路资源也被李东拿来做权钱交易。当地一家民营煤企缺乏运力，为此对李东进行利益输送，李东于是同意该企业和准格尔公司“合作”，在铁路专线上专门新建一个煤集装站，保障该企业的煤能优先运输。 　　李东：他当时有煤矿，但是他运不出去，他没有铁路，他跟我说，说这也有你的股份，给你5%（股份），咱们共同经营。我也是就没拒绝。 　　【解说词】2006年，李东调任原神华集团副总经理，牟利的“主战场”也随之转到了自己分管的煤炭机械设备采购领域。这同样是一个竞争激烈的买方市场，多家设备供应商都希望能被神华采购，不仅采购量大、利润可观，而且以神华的行业地位，一旦被它采购还能带来巨大的品牌效应。 　　李东：神华都用这种设备，对于它来说就（等于）全煤炭行业都可以用它的设备，全煤炭行业基本都免检。 　　【解说词】原神华集团在招标采购上有一整套严格的制度程序，然而李东却不顾各方非议，亲自下场直接插手干预，甚至有一次，一家向他输送了利益的企业未能中标，李东竟强行要求下属找个理由废标重招。他的用权任性，也反映出对国企领导干部的监督，仍然是一个亟待加强的薄弱环节。 　　李东：就像红绿灯下站一警察，你开车你是看红绿灯还是听警察的？制度是人制定的，所以关键看“一把手”执行者怎么样。 　　【解说词】经查，李东无视中央八项规定精神，长期违规接受宴请、旅游、打高尔夫球等活动安排，违规收受礼金；违规拥有非上市公司股份，退休后违规在民营企业任职取酬；毫无纪法底线，肆无忌惮靠煤吃煤，长期以“投资”“代理”为名大搞权钱交易，利用职务便利为他人在产品销售、企业经营等方面谋利，并非法收受巨额财物。2023年8月，李东被开除党籍，移送检察机关依法审查起诉。 　　李志勇：我们督促案发单位，针对这个案件暴露出来的问题进一步完善制度，加强监督，织密不能腐的笼子。不想腐这块，我们以李东案件为警示，在不同层面开展警示教育，同时发力、一体推进。 　　【解说词】反腐败只有进行时没有完成时，必须坚定信心决心，保持冷静清醒，永远吹冲锋号，将反腐败斗争进行到底。2023年12月8日，中共中央政治局召开会议，听取中央纪委国家监委工作汇报，研究部署2024年党风廉政建设和反腐败工作。会议强调，要持续发力、纵深推进反腐败斗争，对比较突出的行业性、系统性、地域性腐败问题进行专项整治，严肃查处群众身边的“蝇贪蚁腐”，深化源头治理，坚决铲除腐败滋生的土壤和条件。 　　【解说词】中国式现代化开启了强国建设、民族复兴的新征程，征途越辽阔、目标越宏大，越需要坚定不移全面从严治党，深入推进新时代党的建设新的伟大工程，以彻底的自我革命精神持续破解大党独有难题，推动健全全面从严治党体系，以永远在路上的决心意志持续发力，不断把党风廉政建设和反腐败斗争向纵深推进，为全面建设社会主义现代化国家、全面推进中华民族伟大复兴提供坚强政治保障。</w:t>
      </w:r>
    </w:p>
    <w:p>
      <w:r>
        <w:t>相关链接</w:t>
      </w:r>
    </w:p>
    <w:p>
      <w:r>
        <w:t>电视专题片《持续发力 纵深推进》第二集《政治监督保障》　 电视专题片《持续发力 纵深推进》第三集《强化正风肃纪》</w:t>
      </w:r>
    </w:p>
    <w:p>
      <w:r>
        <w:t>当前位置： &gt; 廉政宣传 &gt; 视频 &gt; 新闻细览</w:t>
        <w:br/>
        <w:br/>
        <w:br/>
        <w:t xml:space="preserve">                        【字体：大 中 小】【刷新】【返回】【关闭】</w:t>
      </w:r>
    </w:p>
    <w:p>
      <w:r>
        <w:t>分享</w:t>
      </w:r>
    </w:p>
    <w:p>
      <w:r>
        <w:t>QQ空间</w:t>
        <w:br/>
        <w:t>新浪微博</w:t>
        <w:br/>
        <w:t>腾讯微博</w:t>
        <w:br/>
        <w:t>QQ</w:t>
        <w:br/>
        <w:t>微信</w:t>
      </w:r>
    </w:p>
    <w:p>
      <w:r>
        <w:t>电视专题片《持续发力纵深推进》第四集《一体推进“三不腐”》</w:t>
      </w:r>
    </w:p>
    <w:p>
      <w:r>
        <w:t>来源：中央纪委国家监委网站　发布时间：2024年1月10日</w:t>
      </w:r>
    </w:p>
    <w:p>
      <w:r>
        <w:t>电视专题片《持续发力 纵深推进》第四集《一体推进“三不腐”》——中央纪委国家监委网站 2024-01-10 09-31-47</w:t>
      </w:r>
    </w:p>
    <w:p>
      <w:r>
        <w:t>【解说词】腐败是危害党的生命力和战斗力的最大毒瘤，反腐败是最彻底的自我革命。新时代十年，我们党开展史无前例的反腐败斗争，坚持无禁区、全覆盖、零容忍，不敢腐、不能腐、不想腐一体推进，打虎、拍蝇、猎狐多管齐下，查处一大批腐败分子，消除党内严重政治隐患，反腐败斗争取得压倒性胜利并全面巩固，成功走出一条中国特色反腐败之路。但仍要清醒地意识到，只要存在腐败问题产生的土壤和条件，反腐败斗争就一刻不能停，必须永远吹冲锋号，以最彻底的自我革命精神反腐败，持续巩固来之不易的压倒性胜利。 　　【字幕：二十届中央纪委二次全会】 　　【解说词】习近平总书记在二十届中央纪委二次全会上的重要讲话中指出，深入推进反腐败斗争，总的方略就是不敢腐、不能腐、不想腐一体推进。要标本兼治、系统治理，坚持“全周期管理”，深化以案为鉴、以案促改、以案促治，使严厉惩治、规范权力、教育引导紧密结合、协调联动，不断取得更多制度性成果和更大治理效能。 　　【解说词】反腐败是系统工程，一体推进不敢腐、不能腐、不想腐深刻揭示了标本兼治、系统施治的反腐败基本规律。不敢腐、不能腐、不想腐是相互依存、相互促进的有机整体，不敢腐是前提，侧重惩处和震慑；不能腐是关键，侧重制度和监督；不想腐是根本，侧重教育和自律。一体推进“三不腐”形成办案、治理、监督、教育的完整闭环，实现对腐败问题的标本兼治。 　　汪信奇（中央纪委国家监委研究室二级巡视员）：一体推进“三不腐”蕴含着“惩、治、防”相联系、相结合的辩证统一关系，必须把各项措施有机融合、一体贯通，才能达到全方位、立体化、综合性的治理效果。特别是面对依然严峻复杂的反腐败形势，必须坚持严的基调不动摇，不敢腐、不能腐、不想腐同时发力、同向发力、综合发力，坚决打赢反腐败这场攻坚战、持久战。 　　【解说词】党的二十大以来，截至2023年11月，全国纪检监察机关立案67万件，其中立案中管干部86人、厅局级干部3533人、县处级干部2.8万人。各级纪检监察机关在保持零容忍强震慑不变的同时，坚持将一体推进“三不腐”贯穿在案件办理、日常监督等各项工作之中，不断取得更多的制度性成果和更大的治理效能。对足球领域不正之风和腐败问题的深度“起底”，就是一个典型的例子。 　　【解说词】2022年2月1日，随着中国国家男子足球队兵败越南，提前两轮宣告无缘卡塔尔世界杯，中国球迷的期望又一次以失望告终。足球被誉为“第一运动”，深受人们喜爱，发展和振兴中国足球是建设体育强国的必然要求，也是广大人民群众的期盼。然而，当中国众多体育项目蓬勃发展，男足水平却一路下滑，假赌黑丑闻频发，行业乱象丛生，与人民群众的期盼渐行渐远。中国足球到底怎么了？这是无数球迷多年在问的问题。从2022年底开始，中央纪委国家监委机关会同驻国家体育总局纪检监察组、湖北省纪委监委，采用“室组地”联合办案工作机制，彻查足球领域系列腐败案件，深挖背后的问题根源。 　　严维耀（中央纪委国家监委第二监督检查室主任）：足球领域出现了系统性、塌方式腐败，纪检监察机关重拳出击，不敢、不能、不想一体推进，惩治力度前所未有。 　　【解说词】2022年11月，中国国家男子足球队原主教练李铁被监察机关立案调查，足坛反腐由此拉开大幕。随后，中国足球协会陆续有十多名高层和中层干部接受审查调查，其中包括：国家体育总局原副局长、中国足协原党委书记杜兆才，中国足协原主席陈戌源。纪检监察机关还会同公安机关，调查数十名涉案人员，涵盖教练、球员、裁判、俱乐部高管、经纪人等方方面面。随着系列案件调查全面深入，足球领域存在的深层次问题逐渐呈现出来。 　　杜兆才（国家体育总局原副局长 中国足球协会原党委书记）：经常通过送钱送物来疏通办事，在这方面好像形成了一种有点像惯例似的。 　　陈戌源（中国足球协会原主席）：中国足球腐败不是在一个方面，是全方位的。 　　李铁（中国国家男子足球队原主教练）：有的事情觉得在足球圈里面是习以为常的事情，但是现在看来很多事情都是违法犯罪的事情。 　　【解说词】李铁是本次专案第一个接受监察调查并被留置的人员，事实证明，这个切入点的选择是非常精准的。他既在多家俱乐部担任过教练，又曾担任中国国家男子足球队主教练，在足球领域关系盘根错节，以他为突破口纵深挖掘、横向拓展，牵出了从联赛到国家队、从俱乐部到足协的若干涉嫌违纪违法犯罪人员，以及种种黑幕和制度漏洞。 　　丁进田（中央纪委国家监委驻国家体育总局纪检监察组副组长）：作为中央纪委国家监委的派驻机构，我们组立足职责定位，在发现李铁的以权谋私的问题以后，我们一方面严肃查处，一方面我们想以此为突破口发现中国足球存在的根本性问题，回答广大球迷中国男子足球为什么上不去的疑问，从而推动中国足球健康发展。 　　罗氚（湖北省纪委监委工作人员）：李铁之所以能够成为国家队主教练，是因为先后带领两支中甲球队成功冲入中超，这一成绩对他的行业地位实际上是起到了很好的作用的。但事实上李铁两次带队升入中超，背后都是大量的假球。 　　【解说词】李铁退役后转向教练岗位，2015年8月他加盟河北华夏幸福俱乐部，首次担任主教练。当时赛季已经只剩9场比赛，华夏幸福仅排名第6位，冲超前景并不乐观。李铁一上任，俱乐部就直白地提出，希望他动用人脉收买对手。 　　李铁：我做球员的时候最憎恨的就是踢假球的人，但是因为我知道这些可能会能帮助我们球队增加（冲超）几率，第一次独立成为一个球队的主教练，所以也是有特别想证明自己的这种心态。 　　【解说词】调查发现，一些财大气粗的俱乐部带动的“金元足球”氛围，是中国足坛风气恶化的重要催化剂。河北华夏幸福俱乐部看到之前恒大俱乐部通过投资足球带来了巨大的品牌效应，于是也试图效仿恒大通过“烧钱”寻求短期快出成绩，定下了第一年就必须冲超成功、第二年要获得亚冠参赛资格、第三年就要中超夺冠的目标。 　　孟惊（原河北华夏幸福俱乐部董事长）：我们公司的文化叫千方百计实现目标嘛，所谓的千方百计就包括一些不正当的手段。就希望尽快地能拿到好的成绩，能对公司的品牌有影响。 　　【解说词】李铁上任后，赛季最后八场打出了一波神奇的“八连胜”，使得华夏幸福最终以一分优势领先竞争对手，冲超成功。经调查，所谓“冲超奇迹”，完全是金钱之手在背后操弄。例如，赛季最后一场，华夏幸福必须胜或者平才能确保冲超，俱乐部为此砸下重金。 　　孟惊：最后一场比赛，我们大体上花费了1400万元，当时是跟深圳队俱乐部、主教练还有球员，都打了招呼。 　　【解说词】深圳宇恒俱乐部官方层面收受了华夏幸福巨款，同意“放水”；同时为了多重保险，李铁的教练团队则负责从个人层面，直接收买对方球员。李铁授意助教郑斌，联系上了郑斌在深圳队的老乡，主力后卫黎斐。 　　郑斌（原李铁团队助理教练）：我们的实力其实应该是超过它（深圳宇恒）的，就是正常打就能赢，但是就想去弄一些这种方式可以做到百分之百赢，大家就是对这个结果太看重了。 　　【解说词】黎斐开价600万元，表示会帮他们“打点”多名关键球员，华夏幸福一口答应。讽刺的是，如果不是这次调查，没人会知道这600万黎斐其实是自己独吞了。 　　黎斐（涉案球员）：其实我也没找人，因为当时不管是天时地利人和来说，他们都占优，我们当时客场，又是刚保完级，心已经散了，就想着最后一场，大家都不受伤，能把最后一场比赛踢完我们就放假了。 　　【解说词】正如黎斐的判断，他截留这600万也不影响华夏幸福最终以2:0获胜。一场凭实力就该赢的比赛，却偏要走邪门歪道，荒唐背后，是极端的急功近利的心态。 　　李铁：用这种不正当的方式获得了“成功”，实际上就会让自己变得越来越急功近利，为了要取得成绩，找裁判做工作，收买对方球员、教练，有的是俱乐部找俱乐部的这种方式，变成了一种习惯，甚至到后来有一点点依赖。 　　【解说词】李铁在华夏幸福俱乐部打假球尝到了“甜头”，到2017年他被聘为武汉卓尔俱乐部主教练时，开始主动向俱乐部推销假球。 　　田旭东（原武汉卓尔俱乐部董事长）：我第一次接触打假球你可能想不到是李铁找我，我就说，好像这不是我心目中的李铁。 　　【解说词】在李铁的怂恿下，武汉卓尔俱乐部也决定不惜血本“冲一把”。2018年10月6日，武汉卓尔提前三轮冲超成功。 　　罗氚：球迷投入的是真感情，但是看到的却是一场假戏，欢乐的记忆都是虚构的，这会给人一种瞬间崩塌的感觉。这种感受实际上会一点一点地侵蚀大家对足球运动这种热情。 　　【解说词】而之所以不正之风在足坛不断滋长蔓延，一个重要原因是，本该负起监管职责的中国足协，多年来有多名干部自身抵不住诱惑，被裹挟进俱乐部的资本游戏，不仅对弥漫的歪风邪气放任不管，甚至主动利用职权帮助俱乐部在保级、准入、裁判判罚、赛程安排等多个方面谋取不正当利益。 　　陈戌源：我自己也收了俱乐部的钱，我就不会去抓这种风气，因为你去抓这个风气，那不是你自己抓自己吗，所以对这种现象事实上就基本上应该是放任了。 　　【解说词】陈戌源是2019年8月22日，在河北香河国家足球训练基地当选为第六任中国足协主席的。而他当选的前一晚，就有两名地方足协负责人相继敲开他房门，各送上了30万元“拜码头”，请托他多多关照。陈戌源人还没有上任，就感受到了这个圈子潜藏的巨大利益，随即心甘情愿沦陷其中。 　　陈戌源：到我房间里来，把双肩包往我沙发上一放，说陈主席恭喜你、祝贺你，希望能够多关照，然后我说什么东西，他说老规矩了，我们都这样。 　　【解说词】挡不住“老规矩”的陈戌源，自然也挡不住俱乐部的巨额金元攻势，任职几年来他收受多家俱乐部钱财累计达数千万元。足协主席是这个样子，足协多个部门负责人也八仙过海各显神通。专案组通过他们的案情解剖廉政风险点，发现足协虽然只是一个社会组织，实际上掌握着巨大的公共资源和公权力，但权力失去监督制约，致使“靠足球吃足球”大行其道。 　　罗氚：联赛管理长期是管办不分，足协既监管又组织，权力过于集中，这样的话肯定带来很大的风险。监管者也都成了被“围猎”者，被俱乐部以及俱乐部背后的这种资本所绑架，放弃了对足球这个行业的监督权。 　　【解说词】而国家体育总局原副局长、中国足协原党委书记杜兆才也同样公器私用，“靠体育吃体育”、“靠足球吃足球”，收受财物数千万元，对足坛乱象听之任之。 　　杜兆才：自己也没有当好中国足球反腐斗争的一个“守门员”的作用，在俱乐部老板的利益的“围猎”当中，实际还是主观原因，没有加以严格地控制，有些随波逐流了。 　　【解说词】2022年，有线索反映中甲联赛一些比赛存在假球赌球嫌疑，国家体育总局收到相关线索后，要求杜兆才牵头进行调查处理，然而杜兆才却偷换概念，用所谓“调研”来敷衍。 　　崔海飞（中央纪委国家监委第十六审查调查室二级巡视员）：把调查改成研究，没有查出任何问题，也没有处理任何人，只是作了一个调研报告。他本应带领中国足协党委担负起中国足球全面从严治党的主体责任，但是他不敢抓、不敢管，也在一定程度上导致中国足球领域腐败问题严重，行业生态恶化。 　　【解说词】党和国家对体育事业高度重视、对中国足球改革发展高度关注，2015年国务院办公厅就印发了《中国足球改革发展总体方案》，强调要着眼长远与夯实基础相结合，持续用力，久久为功。杜兆才和陈戌源作为足协负责人，本应落实党中央决策部署，将推动改革作为第一要务，然而，他们却都觉得改革难度大、见效慢，与其花精力啃下这块硬骨头，不如一边为自己捞点好处，一边把出“政绩”的希望押宝在豪赌世界杯上。 　　陈戌源：看了改革发展方案，一种畏难情绪，觉得这件事情，足协在我的任上，很多事情我是做不了的。实际上也是个政绩观的问题，自己就想在我的任上，国家队能够实现参加世界杯，那不是证明陈戌源很有本事吗。 　　【解说词】而当时，还有一个人也想要豪赌世界杯，那就是李铁。他感到，打假球取得的虚假战绩，已经为谋求男足国家队主教练职位积攒了资本，但还需要临门再推一脚。2019年8月，当他得知中国足协要组建男足国家选拔队参加东亚杯时，感到机会来了。 　　李铁：因为我太想成为国家队的主教练了，所以就想了很多办法，找了很多人去请托，找了足协的领导，能够帮我来说好话，能够推荐我。 　　【解说词】李铁行贿的思路和踢假球如出一辙，觉得需要多重保险。他一方面游说卓尔俱乐部出钱帮他做工作，表示如果自己能“上位”，也会在多方面回报俱乐部，俱乐部为此拿出200万元向陈戌源行贿。另一方面，李铁觉得时任足协秘书长刘奕也颇具话语权，于是又自掏腰包送给刘奕100万元。 　　陈戌源：俱乐部给我送钱，跟我推荐，他说陈主席李铁这个人不错，国家选拔队主教练（职务）为他的未来能够创造一个机会，创造一个平台。 　　刘奕（中国足球协会原秘书长）：（李铁）约我聊天，谈国家队建设的问题，那个时候趁这个机会给了我钱。他说希望秘书长你要多支持，我说没问题，铁子我肯定支持你。 　　【解说词】就这样，李铁如愿成为男子足球国家选拔队主教练，到里皮辞职后，随即被火线任命为男足国家队主教练。确认获得这个职位的第二天，李铁就飞到武汉和卓尔俱乐部谈交易。 　　田旭东：实际上就是利益交换，就谈得很赤裸了，我带哪几个球员进去，可能哪个球员会给你们给上场时间，在足协层面上肯定会搞好关系，帮你们提供一些资源。他给我们开出了这么多非常诱惑的这种筹码，向我们要钱。 　　【解说词】李铁与卓尔俱乐部以总额6000万元的金额，签下了一纸所谓的“合同”，实际只是以此为幌子，来掩盖权钱交易的本质。随后，他很快将卓尔队的四名球员选入了国家队大名单。 　　田旭东：那天看到那个国家队名单，我脸是发红的，什么意思呢，我知道我们球员的能力，进不了，一个都进不了。 　　【解说词】一旦球员和教练选拔被当作谋取私利的砝码，出不了成绩是必然的。何况，系统的青训、健康的联赛才是国家队的根基，当多方都热衷短期利益，忽视青训投入；当联赛充斥不正之风，金钱有可能左右胜负时，这种被污染的足球土壤，自然无法提供培育人才的充足养分。当球迷们还期盼着李铁能带男足国家队冲进世界杯，很多圈内人早就心知肚明，这样的奇迹根本不可能发生。 　　黎斐：作为圈内人来说我们都没有信心，真的。经常你是处于消极比赛，你不管从心理从生理你都是很放松的状态，没有总是在一个很集中的状态下去完成这些技术战术，那你时间长了，这些你再想紧起来的时候你是紧不起来的。 　　郑斌：现代足球绝对是科学，足球比赛还是需要真正的比赛，这样才能真正锻炼到球员教练员。 　　【解说词】李铁从2020年1月2日被任命为男足国家队主教练，到2021年12月3日在球迷骂声一片中“下课”。急功近利的结果，是上升得快，坠落得也快。不知他是否还记得，球员时代的自己之所以能成功，靠的是“跑不死”，而不是跑得“快”。 　　李铁：我是非常后悔的。还是要踏踏实实的，也要走正路，不要急功近利，不要想尽一切办法去走捷径。 　　【解说词】倒在走捷径路上的，不只是李铁。河北华夏幸福和武汉卓尔俱乐部如今都已宣告解散。杜兆才和陈戌源也没能拿到想要的“政绩”，反而双双落马。还是那句老话：足球是圆的，有再多的权力和金钱，也无法任意塑造它的形状。 　　陈戌源：球迷可以包容中国足球的落后，但是不能原谅腐败。我作为足协主席来说，我负主要责任，我想深深地向全国球迷，真的要谢罪，我错了，我自己真的认为我自己错了，我非常后悔自己，没有后悔药可以买，如果有后悔药可以买，我愿意用我的生命把它买回来，我也不会再去干这种事情。 　　【解说词】系列案件的查办是对足球领域的一次刮骨疗毒，而接下来，需要做的事情还有很多。中国足球走了不少弯路，但永远都会有痴心不改的球迷们爱着它，永远都会有孩子们带着梦想走近它。他们赢了就快乐，输了就难过，一切都清澈而真实。他们的初心，需要足坛管理者和从业者去用心呵护。 　　记者：假球这种事听说过吗？ 　　小球员：听说过。因为我听说李铁被抓，他就是因为这样的。 　　记者：有人说我故意输给你们，你们愿意吗？ 　　小球员：不愿意，用真实实力赢了会更快乐。 　　记者：像你们有将来长大了想踢球的吗？ 　　小球员：有，我要踢，去踢世界杯…… 　　【解说词】这次足球领域的反腐，着眼的不只是当下，更是未来。纪检监察机关针对发现的系统性腐败问题和行业乱象，开展以案促改促治工作，切实加强监督，推动相关单位深刻吸取教训，以功成不必在我的精神真抓实干。只有各方共同努力，久久为功，才能为中国足球的绿茵场，开启一个生机盎然的春天。 　　严维耀：冰冻三尺非一日之寒，化冰融冰肯定有个过程。查处足球系列腐败案件不仅仅是查处那几个人，更重要的是要通过查处这个案子，推动足球领域生态的改变，推动体育部门汲取教训、深化改革、完善制度、正本清源，还绿茵场清朗的生态。 　　【解说词】当前，正风反腐持续发力、纵深推进，在不少领域发现的问题，呈现出盘根错节的系统性特征。在一地一域拨乱为治的过程中，必须将“全周期管理”理念方式贯穿其中，标本兼治、系统治理，强化从源头到末梢的全流程、全要素、全方位治理，推动各项措施在政策取向上相互配合、在实施过程中相互促进、在工作成效上相得益彰，不断提升治理腐败的综合效能。 　　金轶（中央纪委国家监委案件审理室副主任）：当前，传统腐败和新型腐败交织，新型腐败隐性腐败花样翻新，并且同新的经济业态、新的产业模式相联系，通过“影子股东”、“影子公司”、“虚假交易”、“期权腐败”等方式掩饰权钱交易，应该讲隐蔽性更强。所以，我们要坚持运用“全周期管理”的理念方式，一体推进“三不腐”，前移反腐关口、深化源头治理，坚决防治腐败的滋生蔓延。 　　【解说词】新型腐败和隐性腐败，在金融领域体现得十分典型。金融是现代经济的核心，在推进中国式现代化的新征程上，金融业的健康至关重要。中央纪委国家监委坚决贯彻党中央要求，持续将金融反腐推向纵深，运用“全周期管理”理念，边办案、边剖析、边整改、边化险、边教育，为金融业健康发展提供坚强政治保障。 　　范一飞（中国人民银行原党委委员、副行长）：又想当官又想发财，这是我很典型的一面，大错而特错，这是要害问题。 　　【解说词】范一飞，中国人民银行原党委委员、副行长，2022年11月落马，成为党的二十大之后被查处的“首虎”。 　　钱龙（中央纪委国家监委机关工作人员）：范一飞他有大量隐形的、变异的、新型的腐败，利用了金融市场这种规则作掩护、作幌子，来实施权钱交易。 　　【解说词】范一飞深耕金融系统近40年，从银行基层员工逐步成长为领导干部，曾任中国建设银行副行长、上海银行董事长等多个要职。他认为自己懂金融、有能力，可以动脑筋铺设一条“官商双赢”的暗道。 　　范一飞：我是不走明道，走其他的所谓路径。商人把钱送到我办公室，我也不会要的，（但）比如说他是用股票的这种方式，而且不是直接给我本人，给我家里人，就是另一种结局了，我就是动这些脑筋动坏了。 　　【解说词】范一飞自认为动了“脑筋”，但在专案组眼中其实不难看透。纪检监察机关近年来查处大量金融腐败案件的同时，边办案边总结，掌握金融腐败的新形态、新特点、新表现，形成了穿透式审查调查的系统性方法，持续将成果运用到新工作中，不断提升金融反腐的专业性、精准性。 　　钱龙：这一类涉嫌犯罪行为，在其他我们查办的案件当中，已经非常清晰地暴露出来了。前期我们查办案件的成果，在范一飞这个案件上直接就得到了运用。 　　【解说词】调查发现，范一飞暗度陈仓的敛财通道，主要是经由弟弟范侃经营的一家投资公司。不少商人和范侃合作，其实投资的，是藏在他背后的人。 　　范侃（范一飞弟弟）：人家不会看中我，主要是看中了我哥的这个位置，没有我哥的这种关系背景，我范侃什么都不是。 　　【解说词】行贿方向范一飞送上的大都不是可见的真金白银，而是提供一个“投资”项目，设置一个金融产品，由他弟弟的公司出面“投资”作为幌子，就能获利丰厚。甚至有时候，所谓“投资”根本不出钱，只是签一纸虚假协议。一个典型例子，就是范一飞帮助一个叫刘琦的商人，承接了一个手机银行相关项目，与此同步，范一飞弟弟的公司就和刘琦的公司签订“协议”，名义上是收购刘琦公司部分股权，实际上范侃一分钱都没出，就是白收刘琦给的“干股”。 　　刘琦（涉案商人）：送公司的股权，都是冲着他（范一飞）去的，他的权力在他权力范围领域里面的确是很大，能办成很多事情。 　　【解说词】反腐败高压态势下，受贿渠道在隐形变异，商人“围猎”手段也在隐形变异。刘琦就是个极具代表性的例子，除了范一飞，他还拉拢腐蚀了多名金融系统领导干部。他认为当下如果赤裸裸地一事一结容易暴露，也容易把人吓跑，要转而感情投资、长线投资，让对方不觉危险，而是感到“快乐”。 　　刘琦：交往的过程中能够获得“快乐”，我认为维持（关系）主要是靠这个。那一定是知道他有什么样的爱好，比如说吃、穿、运动，我会迎合他的喜好来跟他一块做这个事。 　　【解说词】范一飞在和刘琦交往中的确觉得很“快乐”。他尤其爱好音乐，刘琦就送上高级音响，还经常请他去听音乐会，陪他一起欣赏音乐。范一飞喜欢高尔夫、羽毛球、乒乓球，刘琦就常约他一起打球。知道范一飞爱吃什么，对什么话题感兴趣，刘琦就针对性陪吃陪聊。逐渐地，由此走进了范一飞的朋友圈、生活圈。范一飞生病住院，刘琦甚至每天贴身陪护，连范一飞的秘书都叹为观止。 　　李果（原范一飞秘书）：住院期间他天天去，也不是家人，比家人还用心。在医院期间因为（我和他）朝夕相处嘛，那就加深了这种认识跟关系。 　　【解说词】范一飞的秘书李果，随后也被刘琦拉下了水，收受刘琦贿赂上千万元，如今也被审查调查。刘琦“围猎”范一飞的目的之一，正是通过他结识更多“人脉”，借助他的影响力搭建自己的关系网，拉拢腐蚀更多金融圈领导干部为自己所用。 　　刘琦：从范一飞这儿获得了一种信任迁移，如果成功迁移了，那就可以直接建立关系。 　　【解说词】范一飞2015年到人民银行任职后，虽然不直接审批融资、贷款等业务，但他利用央行领导的影响力，在金融圈跨地域、跨银行帮商人老板介绍个熟人、打个招呼，往往就能管用。人民银行作为金融管理部门，领导干部本应是监管制度、行业规则的维护者，范一飞却为了利益，不仅不履行职责，反而带头破坏制度，对金融行业生态造成严重破坏。 　　范一飞：这个人脉到了央行以后，我觉得不一样了。因为我这个是要管这个金融面，确实不同了。我作为央行的一个副行长，银行很多都跟我打交道，比如说他（商人老板）可能到某家银行去，要麻烦我，要用我，这种情况都是存在的。 　　【解说词】有了“围猎”范一飞的经验，加之刘琦多年混迹金融圈，对一些套路摸得“门清”，刘琦的“围猎”呈现出传染性极强的特征，他多年多次向多人巨额行贿，涉及多家金融机构多个层级，危害性极大。行贿为滋生腐败提供了“土壤”，党的二十大强调“坚持受贿行贿一起查”，这也是系统施治的必然要求。纪检监察机关贯彻党中央要求，加大对行贿行为惩治力度，重点查处多次行贿、巨额行贿、向多人行贿、危害一方政治生态的行贿人。目前，刘琦已被移送司法机关审查起诉，其不当获利也被追缴。 　　钱龙：按照受贿行贿一起查的精神，他（刘琦）这种就是一个比较恶劣的典型。像刘琦这样的不法商人和老板，他们实际上是在销蚀反腐败斗争的成果，我们一边在减存量遏增量，他一边还在制造增量，这种危害性是很大的。 　　【解说词】行贿与受贿是一体两面，如果领导干部能牢记权力是党和人民赋予的，用权为公而不是为私，行贿人也无缝可钻。遗憾的是，范一飞没能做到这一点，反而错误地把权力看作实现个人“财富自由”的工具，最终结局必然是失去自由。 　　范一飞：为我自身创造“财富自由”，当时就想这个目的。现在呢，结局正好反过来，最后是我失去自由。手握实权的时候一定要想到，你这个权力的使用、运用，一定要符合党纪国法的要求，否则最后你自己可能会尝到失去自由的滋味。 　　【解说词】经查，范一飞毫无纪法底线，胆大妄为，“靠金融吃金融”，“以钱生钱”，长期以“投资”为名大搞权钱交易，利用职务便利为他人在贷款融资、企业经营等方面牟利，并非法收受巨额财物。2023年6月，范一飞被开除党籍、开除公职，其涉嫌犯罪问题移送检察机关依法审查起诉。在强化“不敢腐”震慑的同时，专案组也立足扎牢“不能腐”的围栏，对该案反映出来的权力风险点、金融领域乱象等突出问题进行深度剖析，提出对策建议，推动相关单位建章立制，堵塞漏洞；同时，在金融机构深入开展警示教育，不断培育廉洁文化，厚植“不想腐”的根基。 　　【解说词】2023年3月27日，二十届中央首轮巡视，安排进驻30家中管企业开展常规巡视，同时对5家中管金融机构开展“回头看”，对国家体育总局开展机动式巡视。不难看出，首轮巡视剑指的，都是当前反腐败的重点领域。国有企业和金融机构一样，都是推进中国式现代化极为重要的战略力量，但也都是权力集中、资金密集、资源富集的领域，腐败问题易发多发。 　　李东（国家能源投资集团原党组成员 副总经理）：人的欲望闸门一旦打开，里头妖魔鬼怪控制不了，关键是没有定力。 　　【解说词】李东，国家能源投资集团原党组成员、副总经理，曾任原神华集团准格尔能源有限责任公司党委副书记、董事长，2023年2月被立案审查调查。 　　李志勇（中央纪委国家监委机关工作人员）：他是靠煤吃煤这样的一个典型。一块是在煤炭运销方面，另一块是在煤机设备的招标采购方面，总之都离不开一个煤字。 　　【解说词】李东大学学的是地下采煤，是从基层一步步成长起来的懂专业的领导干部。1999年，他被委以重任，到原神华集团下属的准格尔能源有限责任公司担任董事长，然而，当上了“一把手”的李东却修身不正，由风及腐慢慢蜕化变质。 　　李东：到了准格尔以后，自己管理100亿的资产，有点说一不二的那个样，使自己怎么说呢，东北话说找不着北了。 　　【解说词】每一个初到准格尔公司的人，都会对这里的煤矿规模、企业规模印象深刻。作为集煤炭开采、坑口发电、铁路运输为一体的特大型综合能源企业，它管理着年生产能力3000万吨的露天煤矿和选煤厂，还有年运输能力7000万吨的煤炭运输铁路专线等众多资源。这些既是优质资源，也是稀缺资源。 　　李志勇：运煤我这管，铁路就这一条线，这就是稀缺资源。买煤呢，有时候煤炭紧俏，你买不着，也得找我。权力多的地儿路就滑，容易摔倒，都是一体两面的。 　　【解说词】国企“一把手”掌管的资源和权力，使得他们往往会成为“围猎”的目标，如果不注重在作风上严于律己，就很容易由风及腐，李东在这方面就非常典型。他刚被留置时，专案组就从一个意外的小插曲上，感受到了他的“作风”。 　　李志勇：我们按照工作流程对李东的住所开展搜查，在搜查的过程中有人敲门，实际上是上门送礼。商人老板都（被）允许或者是习惯于到家里来送东西、看望，这也是说明他自我要求不严格。 　　【解说词】李东有一个突出的嗜好，就是无酒不欢、嗜酒如命。这也为一些商人老板提供了和他拉近关系的绝佳机会。 　　李志勇：他是不管是因公因私，聚会的时候是必喝，包括在“八项规定”之后，有时候还要喝两场，就是正常晚餐喝一场，晚餐过后再由小圈子的人再安排一场。 　　李东：开始就跟你喝酒，我又愿意喝酒，由风及腐，就是由喝酒就喝成了朋友，喝成了朋友之后，有的时候丧失了原则了。 　　【解说词】党中央多次强调要构建亲清新型政商关系，纪检监察机关多次通报曝光“不吃公款吃老板”的案例，李东身为国企领导干部，对党风廉政相关要求却漠视和无知到了令人震惊的程度。 　　李东：不能喝公款，和很多民营企业喝酒，我就觉得不在范围之内了，所以说就还是认识问题。政治学习学太少了，始终认为自己是业务干部，放松了党规党纪的学习。 　　【解说词】李东就是在和商人老板的推杯换盏之中，忘记了国企“一把手”担负的是为党和人民管理好国有资源的重大责任，开始拿国有资源谋取私利。 　　卜铁生（涉案商人）：我买煤李东也确实背后都打过招呼，这是我的同学好哥们，在业务上给点关照。没有李东对我的关照帮助，我不可能有那么多财富。 　　【解说词】卜铁生是和李东大学住在一个宿舍的同窗好友，也是长年陪他喝酒的密切酒友。他的煤炭购销生意做得风生水起，靠的就是和李东的关系。在李东关照下，不论煤炭行情多么紧俏，卜铁生的公司总能优先拿到煤，而他则投桃报李，给李东买房买车，曾经的同窗之谊，沦为了利益之交。 　　卜铁生：原来的感觉当中就是同学关系好，一掺杂到钱就特别特别地不好意思，庸俗那种。后来自从送了钱以后，好像突破了那层羞耻感，纯的友情不存在了。 　　李东：就是从准格尔给他煤，他才能做，煤炭紧张了我这边给他煤炭资源，这就是用手中的权力吧。 　　【解说词】除了煤炭资源，铁路资源也被李东拿来做权钱交易。当地一家民营煤企缺乏运力，为此对李东进行利益输送，李东于是同意该企业和准格尔公司“合作”，在铁路专线上专门新建一个煤集装站，保障该企业的煤能优先运输。 　　李东：他当时有煤矿，但是他运不出去，他没有铁路，他跟我说，说这也有你的股份，给你5%（股份），咱们共同经营。我也是就没拒绝。 　　【解说词】2006年，李东调任原神华集团副总经理，牟利的“主战场”也随之转到了自己分管的煤炭机械设备采购领域。这同样是一个竞争激烈的买方市场，多家设备供应商都希望能被神华采购，不仅采购量大、利润可观，而且以神华的行业地位，一旦被它采购还能带来巨大的品牌效应。 　　李东：神华都用这种设备，对于它来说就（等于）全煤炭行业都可以用它的设备，全煤炭行业基本都免检。 　　【解说词】原神华集团在招标采购上有一整套严格的制度程序，然而李东却不顾各方非议，亲自下场直接插手干预，甚至有一次，一家向他输送了利益的企业未能中标，李东竟强行要求下属找个理由废标重招。他的用权任性，也反映出对国企领导干部的监督，仍然是一个亟待加强的薄弱环节。 　　李东：就像红绿灯下站一警察，你开车你是看红绿灯还是听警察的？制度是人制定的，所以关键看“一把手”执行者怎么样。 　　【解说词】经查，李东无视中央八项规定精神，长期违规接受宴请、旅游、打高尔夫球等活动安排，违规收受礼金；违规拥有非上市公司股份，退休后违规在民营企业任职取酬；毫无纪法底线，肆无忌惮靠煤吃煤，长期以“投资”“代理”为名大搞权钱交易，利用职务便利为他人在产品销售、企业经营等方面谋利，并非法收受巨额财物。2023年8月，李东被开除党籍，移送检察机关依法审查起诉。 　　李志勇：我们督促案发单位，针对这个案件暴露出来的问题进一步完善制度，加强监督，织密不能腐的笼子。不想腐这块，我们以李东案件为警示，在不同层面开展警示教育，同时发力、一体推进。 　　【解说词】反腐败只有进行时没有完成时，必须坚定信心决心，保持冷静清醒，永远吹冲锋号，将反腐败斗争进行到底。2023年12月8日，中共中央政治局召开会议，听取中央纪委国家监委工作汇报，研究部署2024年党风廉政建设和反腐败工作。会议强调，要持续发力、纵深推进反腐败斗争，对比较突出的行业性、系统性、地域性腐败问题进行专项整治，严肃查处群众身边的“蝇贪蚁腐”，深化源头治理，坚决铲除腐败滋生的土壤和条件。 　　【解说词】中国式现代化开启了强国建设、民族复兴的新征程，征途越辽阔、目标越宏大，越需要坚定不移全面从严治党，深入推进新时代党的建设新的伟大工程，以彻底的自我革命精神持续破解大党独有难题，推动健全全面从严治党体系，以永远在路上的决心意志持续发力，不断把党风廉政建设和反腐败斗争向纵深推进，为全面建设社会主义现代化国家、全面推进中华民族伟大复兴提供坚强政治保障。</w:t>
      </w:r>
    </w:p>
    <w:p>
      <w:r>
        <w:t>相关链接</w:t>
      </w:r>
    </w:p>
    <w:p>
      <w:r>
        <w:t>电视专题片《持续发力 纵深推进》第二集《政治监督保障》　 电视专题片《持续发力 纵深推进》第三集《强化正风肃纪》</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